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BD72B" w14:textId="77777777" w:rsidR="0057301A" w:rsidRPr="00E228A8" w:rsidRDefault="0057301A" w:rsidP="00E228A8">
      <w:pPr>
        <w:pStyle w:val="Para03"/>
        <w:suppressAutoHyphens/>
        <w:spacing w:line="240" w:lineRule="auto"/>
        <w:jc w:val="both"/>
        <w:rPr>
          <w:rFonts w:ascii="Verdana" w:hAnsi="Verdana"/>
          <w:b/>
          <w:i w:val="0"/>
          <w:iCs w:val="0"/>
          <w:sz w:val="32"/>
        </w:rPr>
      </w:pPr>
      <w:r w:rsidRPr="00E228A8">
        <w:rPr>
          <w:rFonts w:ascii="Verdana" w:hAnsi="Verdana"/>
          <w:b/>
          <w:i w:val="0"/>
          <w:iCs w:val="0"/>
          <w:sz w:val="32"/>
        </w:rPr>
        <w:t>Impostor Syndrome</w:t>
      </w:r>
    </w:p>
    <w:p w14:paraId="7BCBAD1E" w14:textId="77777777" w:rsidR="00E228A8" w:rsidRPr="00E228A8" w:rsidRDefault="005E2294" w:rsidP="00E228A8">
      <w:pPr>
        <w:pStyle w:val="Para18"/>
        <w:suppressAutoHyphens/>
        <w:spacing w:line="240" w:lineRule="auto"/>
        <w:ind w:firstLine="0"/>
        <w:jc w:val="both"/>
        <w:rPr>
          <w:rFonts w:ascii="Verdana" w:hAnsi="Verdana"/>
          <w:i w:val="0"/>
          <w:iCs w:val="0"/>
          <w:sz w:val="24"/>
        </w:rPr>
      </w:pPr>
      <w:r w:rsidRPr="00E228A8">
        <w:rPr>
          <w:rFonts w:ascii="Verdana" w:hAnsi="Verdana"/>
          <w:i w:val="0"/>
          <w:iCs w:val="0"/>
          <w:sz w:val="24"/>
        </w:rPr>
        <w:t>Lawrence Watt-Evans</w:t>
      </w:r>
    </w:p>
    <w:p w14:paraId="5D4FCCA0" w14:textId="77777777" w:rsidR="00E228A8" w:rsidRPr="00E228A8" w:rsidRDefault="00E228A8" w:rsidP="00E228A8">
      <w:pPr>
        <w:pStyle w:val="Para18"/>
        <w:suppressAutoHyphens/>
        <w:spacing w:line="240" w:lineRule="auto"/>
        <w:ind w:firstLine="283"/>
        <w:jc w:val="both"/>
        <w:rPr>
          <w:rFonts w:ascii="Verdana" w:hAnsi="Verdana"/>
          <w:i w:val="0"/>
          <w:iCs w:val="0"/>
          <w:sz w:val="20"/>
        </w:rPr>
      </w:pPr>
    </w:p>
    <w:p w14:paraId="312C734E" w14:textId="77777777" w:rsidR="00E228A8" w:rsidRDefault="0057301A" w:rsidP="00E228A8">
      <w:pPr>
        <w:pStyle w:val="Para12"/>
        <w:suppressAutoHyphens/>
        <w:spacing w:line="240" w:lineRule="auto"/>
        <w:ind w:firstLine="283"/>
        <w:rPr>
          <w:rFonts w:ascii="Verdana" w:hAnsi="Verdana"/>
          <w:sz w:val="20"/>
        </w:rPr>
      </w:pPr>
      <w:r w:rsidRPr="00E228A8">
        <w:rPr>
          <w:rFonts w:ascii="Verdana" w:hAnsi="Verdana"/>
          <w:sz w:val="20"/>
        </w:rPr>
        <w:t>Gordon knew Janice liked to paint; Cheryl had mentioned it at the party when she first introduced them.</w:t>
      </w:r>
    </w:p>
    <w:p w14:paraId="37913E21" w14:textId="629C51EF" w:rsidR="00E228A8" w:rsidRDefault="00E228A8" w:rsidP="00E228A8">
      <w:pPr>
        <w:suppressAutoHyphens/>
        <w:spacing w:after="0" w:line="240" w:lineRule="auto"/>
        <w:ind w:firstLine="283"/>
        <w:jc w:val="both"/>
        <w:rPr>
          <w:rFonts w:ascii="Verdana" w:hAnsi="Verdana"/>
          <w:color w:val="000000"/>
          <w:sz w:val="20"/>
        </w:rPr>
      </w:pPr>
      <w:r>
        <w:rPr>
          <w:rFonts w:ascii="Verdana" w:hAnsi="Verdana"/>
          <w:sz w:val="20"/>
        </w:rPr>
        <w:t>“</w:t>
      </w:r>
      <w:r w:rsidR="0057301A" w:rsidRPr="00E228A8">
        <w:rPr>
          <w:rFonts w:ascii="Verdana" w:hAnsi="Verdana"/>
          <w:color w:val="000000"/>
          <w:sz w:val="20"/>
        </w:rPr>
        <w:t>She paints?</w:t>
      </w:r>
      <w:r>
        <w:rPr>
          <w:rFonts w:ascii="Verdana" w:hAnsi="Verdana"/>
          <w:color w:val="000000"/>
          <w:sz w:val="20"/>
        </w:rPr>
        <w:t xml:space="preserve">” </w:t>
      </w:r>
      <w:r w:rsidR="0057301A" w:rsidRPr="00E228A8">
        <w:rPr>
          <w:rFonts w:ascii="Verdana" w:hAnsi="Verdana"/>
          <w:color w:val="000000"/>
          <w:sz w:val="20"/>
        </w:rPr>
        <w:t>Gordon had asked, while Janice was at the buffet stocking up on scallops in bacon.</w:t>
      </w:r>
    </w:p>
    <w:p w14:paraId="430245D8" w14:textId="6B693811"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Mm-hm,</w:t>
      </w:r>
      <w:r>
        <w:rPr>
          <w:rFonts w:ascii="Verdana" w:hAnsi="Verdana"/>
          <w:color w:val="000000"/>
          <w:sz w:val="20"/>
        </w:rPr>
        <w:t xml:space="preserve">” </w:t>
      </w:r>
      <w:r w:rsidR="0057301A" w:rsidRPr="00E228A8">
        <w:rPr>
          <w:rFonts w:ascii="Verdana" w:hAnsi="Verdana"/>
          <w:color w:val="000000"/>
          <w:sz w:val="20"/>
        </w:rPr>
        <w:t>Cheryl said, pulling a toothpick from the hors d</w:t>
      </w:r>
      <w:r>
        <w:rPr>
          <w:rFonts w:ascii="Verdana" w:hAnsi="Verdana"/>
          <w:color w:val="000000"/>
          <w:sz w:val="20"/>
        </w:rPr>
        <w:t>’</w:t>
      </w:r>
      <w:r w:rsidR="0057301A" w:rsidRPr="00E228A8">
        <w:rPr>
          <w:rFonts w:ascii="Verdana" w:hAnsi="Verdana"/>
          <w:color w:val="000000"/>
          <w:sz w:val="20"/>
        </w:rPr>
        <w:t>oeuvre she</w:t>
      </w:r>
      <w:r>
        <w:rPr>
          <w:rFonts w:ascii="Verdana" w:hAnsi="Verdana"/>
          <w:color w:val="000000"/>
          <w:sz w:val="20"/>
        </w:rPr>
        <w:t>’d</w:t>
      </w:r>
      <w:r w:rsidR="0057301A" w:rsidRPr="00E228A8">
        <w:rPr>
          <w:rFonts w:ascii="Verdana" w:hAnsi="Verdana"/>
          <w:color w:val="000000"/>
          <w:sz w:val="20"/>
        </w:rPr>
        <w:t xml:space="preserve"> just put in her mouth.</w:t>
      </w:r>
    </w:p>
    <w:p w14:paraId="0D200F67"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Is she any good?</w:t>
      </w:r>
      <w:r>
        <w:rPr>
          <w:rFonts w:ascii="Verdana" w:hAnsi="Verdana"/>
          <w:color w:val="000000"/>
          <w:sz w:val="20"/>
        </w:rPr>
        <w:t>”</w:t>
      </w:r>
    </w:p>
    <w:p w14:paraId="4B284A12" w14:textId="5D10A326"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Cheryl had held up a hand until the hot little tidbit was out of her mouth, then said,</w:t>
      </w:r>
      <w:r w:rsidR="00E228A8">
        <w:rPr>
          <w:rFonts w:ascii="Verdana" w:hAnsi="Verdana"/>
          <w:color w:val="000000"/>
          <w:sz w:val="20"/>
        </w:rPr>
        <w:t xml:space="preserve"> “</w:t>
      </w:r>
      <w:r w:rsidRPr="00E228A8">
        <w:rPr>
          <w:rFonts w:ascii="Verdana" w:hAnsi="Verdana"/>
          <w:color w:val="000000"/>
          <w:sz w:val="20"/>
        </w:rPr>
        <w:t>Do</w:t>
      </w:r>
      <w:r w:rsidR="00E228A8">
        <w:rPr>
          <w:rFonts w:ascii="Verdana" w:hAnsi="Verdana"/>
          <w:color w:val="000000"/>
          <w:sz w:val="20"/>
        </w:rPr>
        <w:t>n’t</w:t>
      </w:r>
      <w:r w:rsidRPr="00E228A8">
        <w:rPr>
          <w:rFonts w:ascii="Verdana" w:hAnsi="Verdana"/>
          <w:color w:val="000000"/>
          <w:sz w:val="20"/>
        </w:rPr>
        <w:t xml:space="preserve"> know</w:t>
      </w:r>
      <w:r w:rsidR="006F3CC0">
        <w:rPr>
          <w:rFonts w:ascii="Verdana" w:hAnsi="Verdana"/>
          <w:color w:val="000000"/>
          <w:sz w:val="20"/>
        </w:rPr>
        <w:t xml:space="preserve"> — </w:t>
      </w:r>
      <w:r w:rsidRPr="00E228A8">
        <w:rPr>
          <w:rFonts w:ascii="Verdana" w:hAnsi="Verdana"/>
          <w:color w:val="000000"/>
          <w:sz w:val="20"/>
        </w:rPr>
        <w:t>I</w:t>
      </w:r>
      <w:r w:rsidR="00E228A8">
        <w:rPr>
          <w:rFonts w:ascii="Verdana" w:hAnsi="Verdana"/>
          <w:color w:val="000000"/>
          <w:sz w:val="20"/>
        </w:rPr>
        <w:t xml:space="preserve">’ve </w:t>
      </w:r>
      <w:r w:rsidRPr="00E228A8">
        <w:rPr>
          <w:rFonts w:ascii="Verdana" w:hAnsi="Verdana"/>
          <w:color w:val="000000"/>
          <w:sz w:val="20"/>
        </w:rPr>
        <w:t>never seen any of her work. She</w:t>
      </w:r>
      <w:r w:rsidR="00E228A8">
        <w:rPr>
          <w:rFonts w:ascii="Verdana" w:hAnsi="Verdana"/>
          <w:color w:val="000000"/>
          <w:sz w:val="20"/>
        </w:rPr>
        <w:t>’s</w:t>
      </w:r>
      <w:r w:rsidRPr="00E228A8">
        <w:rPr>
          <w:rFonts w:ascii="Verdana" w:hAnsi="Verdana"/>
          <w:color w:val="000000"/>
          <w:sz w:val="20"/>
        </w:rPr>
        <w:t xml:space="preserve"> shy about it.</w:t>
      </w:r>
      <w:r w:rsidR="00E228A8">
        <w:rPr>
          <w:rFonts w:ascii="Verdana" w:hAnsi="Verdana"/>
          <w:color w:val="000000"/>
          <w:sz w:val="20"/>
        </w:rPr>
        <w:t>”</w:t>
      </w:r>
    </w:p>
    <w:p w14:paraId="0ACD16BA" w14:textId="2B9FC673"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had nodded and not thought any more about it at the time. Oh, he</w:t>
      </w:r>
      <w:r w:rsidR="00E228A8">
        <w:rPr>
          <w:rFonts w:ascii="Verdana" w:hAnsi="Verdana"/>
          <w:color w:val="000000"/>
          <w:sz w:val="20"/>
        </w:rPr>
        <w:t>’d</w:t>
      </w:r>
      <w:r w:rsidRPr="00E228A8">
        <w:rPr>
          <w:rFonts w:ascii="Verdana" w:hAnsi="Verdana"/>
          <w:color w:val="000000"/>
          <w:sz w:val="20"/>
        </w:rPr>
        <w:t xml:space="preserve"> been interested</w:t>
      </w:r>
      <w:r w:rsidR="006F3CC0">
        <w:rPr>
          <w:rFonts w:ascii="Verdana" w:hAnsi="Verdana"/>
          <w:color w:val="000000"/>
          <w:sz w:val="20"/>
        </w:rPr>
        <w:t xml:space="preserve"> — </w:t>
      </w:r>
      <w:r w:rsidRPr="00E228A8">
        <w:rPr>
          <w:rFonts w:ascii="Verdana" w:hAnsi="Verdana"/>
          <w:color w:val="000000"/>
          <w:sz w:val="20"/>
        </w:rPr>
        <w:t>he was interested in everything about Janice just then, and besides, he</w:t>
      </w:r>
      <w:r w:rsidR="00E228A8">
        <w:rPr>
          <w:rFonts w:ascii="Verdana" w:hAnsi="Verdana"/>
          <w:color w:val="000000"/>
          <w:sz w:val="20"/>
        </w:rPr>
        <w:t>’d</w:t>
      </w:r>
      <w:r w:rsidRPr="00E228A8">
        <w:rPr>
          <w:rFonts w:ascii="Verdana" w:hAnsi="Verdana"/>
          <w:color w:val="000000"/>
          <w:sz w:val="20"/>
        </w:rPr>
        <w:t xml:space="preserve"> majored in art history, and even if he</w:t>
      </w:r>
      <w:r w:rsidR="00E228A8">
        <w:rPr>
          <w:rFonts w:ascii="Verdana" w:hAnsi="Verdana"/>
          <w:color w:val="000000"/>
          <w:sz w:val="20"/>
        </w:rPr>
        <w:t>’d</w:t>
      </w:r>
      <w:r w:rsidRPr="00E228A8">
        <w:rPr>
          <w:rFonts w:ascii="Verdana" w:hAnsi="Verdana"/>
          <w:color w:val="000000"/>
          <w:sz w:val="20"/>
        </w:rPr>
        <w:t xml:space="preserve"> wound up a broker instead of an artist or an art critic or a museum curator, he was still interested in art.</w:t>
      </w:r>
    </w:p>
    <w:p w14:paraId="78ED9264" w14:textId="3EBBCC40"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But it did</w:t>
      </w:r>
      <w:r w:rsidR="00E228A8">
        <w:rPr>
          <w:rFonts w:ascii="Verdana" w:hAnsi="Verdana"/>
          <w:color w:val="000000"/>
          <w:sz w:val="20"/>
        </w:rPr>
        <w:t>n’t</w:t>
      </w:r>
      <w:r w:rsidRPr="00E228A8">
        <w:rPr>
          <w:rFonts w:ascii="Verdana" w:hAnsi="Verdana"/>
          <w:color w:val="000000"/>
          <w:sz w:val="20"/>
        </w:rPr>
        <w:t xml:space="preserve"> seem especially important at the time.</w:t>
      </w:r>
    </w:p>
    <w:p w14:paraId="4D1608B4" w14:textId="60C7ABA4"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They</w:t>
      </w:r>
      <w:r w:rsidR="00E228A8">
        <w:rPr>
          <w:rFonts w:ascii="Verdana" w:hAnsi="Verdana"/>
          <w:color w:val="000000"/>
          <w:sz w:val="20"/>
        </w:rPr>
        <w:t>’d</w:t>
      </w:r>
      <w:r w:rsidRPr="00E228A8">
        <w:rPr>
          <w:rFonts w:ascii="Verdana" w:hAnsi="Verdana"/>
          <w:color w:val="000000"/>
          <w:sz w:val="20"/>
        </w:rPr>
        <w:t xml:space="preserve"> had dinner together two days later, and met for lunch the day after that, and one thing led to another, and six weeks after the party he had moved his belongings into the big old house on Thornton Street that her parents had left her.</w:t>
      </w:r>
    </w:p>
    <w:p w14:paraId="6158BD53" w14:textId="56A371B0"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w:t>
      </w:r>
      <w:r w:rsidR="00E228A8">
        <w:rPr>
          <w:rFonts w:ascii="Verdana" w:hAnsi="Verdana"/>
          <w:color w:val="000000"/>
          <w:sz w:val="20"/>
        </w:rPr>
        <w:t>’d</w:t>
      </w:r>
      <w:r w:rsidRPr="00E228A8">
        <w:rPr>
          <w:rFonts w:ascii="Verdana" w:hAnsi="Verdana"/>
          <w:color w:val="000000"/>
          <w:sz w:val="20"/>
        </w:rPr>
        <w:t xml:space="preserve"> made it clear, though, that she did</w:t>
      </w:r>
      <w:r w:rsidR="00E228A8">
        <w:rPr>
          <w:rFonts w:ascii="Verdana" w:hAnsi="Verdana"/>
          <w:color w:val="000000"/>
          <w:sz w:val="20"/>
        </w:rPr>
        <w:t>n’t</w:t>
      </w:r>
      <w:r w:rsidRPr="00E228A8">
        <w:rPr>
          <w:rFonts w:ascii="Verdana" w:hAnsi="Verdana"/>
          <w:color w:val="000000"/>
          <w:sz w:val="20"/>
        </w:rPr>
        <w:t xml:space="preserve"> want him prying into the closed-off rooms on the second floor</w:t>
      </w:r>
      <w:r w:rsidR="006F3CC0">
        <w:rPr>
          <w:rFonts w:ascii="Verdana" w:hAnsi="Verdana"/>
          <w:color w:val="000000"/>
          <w:sz w:val="20"/>
        </w:rPr>
        <w:t xml:space="preserve"> — </w:t>
      </w:r>
      <w:r w:rsidRPr="00E228A8">
        <w:rPr>
          <w:rFonts w:ascii="Verdana" w:hAnsi="Verdana"/>
          <w:color w:val="000000"/>
          <w:sz w:val="20"/>
        </w:rPr>
        <w:t>not that there was anything terrible about them, but they were private, full of family relics.</w:t>
      </w:r>
    </w:p>
    <w:p w14:paraId="2464147C" w14:textId="70CDDA68"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And Gordon had</w:t>
      </w:r>
      <w:r w:rsidR="00E228A8">
        <w:rPr>
          <w:rFonts w:ascii="Verdana" w:hAnsi="Verdana"/>
          <w:color w:val="000000"/>
          <w:sz w:val="20"/>
        </w:rPr>
        <w:t>n’t</w:t>
      </w:r>
      <w:r w:rsidRPr="00E228A8">
        <w:rPr>
          <w:rFonts w:ascii="Verdana" w:hAnsi="Verdana"/>
          <w:color w:val="000000"/>
          <w:sz w:val="20"/>
        </w:rPr>
        <w:t xml:space="preserve"> been pushy; he liked Janice very much indeed, liked her shy, crooked little smile and the way she seemed to always be looking sideways at him, liked her childlike, high-pitched laughter. She had a sly wit and a slender, sexy body, and their tastes in any number of things</w:t>
      </w:r>
      <w:r w:rsidR="006F3CC0">
        <w:rPr>
          <w:rFonts w:ascii="Verdana" w:hAnsi="Verdana"/>
          <w:color w:val="000000"/>
          <w:sz w:val="20"/>
        </w:rPr>
        <w:t xml:space="preserve"> — </w:t>
      </w:r>
      <w:r w:rsidRPr="00E228A8">
        <w:rPr>
          <w:rFonts w:ascii="Verdana" w:hAnsi="Verdana"/>
          <w:color w:val="000000"/>
          <w:sz w:val="20"/>
        </w:rPr>
        <w:t>movies and music and manners</w:t>
      </w:r>
      <w:r w:rsidR="006F3CC0">
        <w:rPr>
          <w:rFonts w:ascii="Verdana" w:hAnsi="Verdana"/>
          <w:color w:val="000000"/>
          <w:sz w:val="20"/>
        </w:rPr>
        <w:t xml:space="preserve"> — </w:t>
      </w:r>
      <w:r w:rsidRPr="00E228A8">
        <w:rPr>
          <w:rFonts w:ascii="Verdana" w:hAnsi="Verdana"/>
          <w:color w:val="000000"/>
          <w:sz w:val="20"/>
        </w:rPr>
        <w:t>were neatly aligned. He did</w:t>
      </w:r>
      <w:r w:rsidR="00E228A8">
        <w:rPr>
          <w:rFonts w:ascii="Verdana" w:hAnsi="Verdana"/>
          <w:color w:val="000000"/>
          <w:sz w:val="20"/>
        </w:rPr>
        <w:t>n’t</w:t>
      </w:r>
      <w:r w:rsidRPr="00E228A8">
        <w:rPr>
          <w:rFonts w:ascii="Verdana" w:hAnsi="Verdana"/>
          <w:color w:val="000000"/>
          <w:sz w:val="20"/>
        </w:rPr>
        <w:t xml:space="preserve"> want to antagonize her. If she wanted to keep a few rooms to herself, that was fine with him. He had</w:t>
      </w:r>
      <w:r w:rsidR="00E228A8">
        <w:rPr>
          <w:rFonts w:ascii="Verdana" w:hAnsi="Verdana"/>
          <w:color w:val="000000"/>
          <w:sz w:val="20"/>
        </w:rPr>
        <w:t>n’t</w:t>
      </w:r>
      <w:r w:rsidRPr="00E228A8">
        <w:rPr>
          <w:rFonts w:ascii="Verdana" w:hAnsi="Verdana"/>
          <w:color w:val="000000"/>
          <w:sz w:val="20"/>
        </w:rPr>
        <w:t xml:space="preserve"> exactly told her the whole story of his own life, either. They had plenty of time to get to know each other better.</w:t>
      </w:r>
    </w:p>
    <w:p w14:paraId="2E72B223" w14:textId="522B760A"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So he kept himself to the ground floor and the big master bedroom, and that was plenty of space, far more than he</w:t>
      </w:r>
      <w:r w:rsidR="00E228A8">
        <w:rPr>
          <w:rFonts w:ascii="Verdana" w:hAnsi="Verdana"/>
          <w:color w:val="000000"/>
          <w:sz w:val="20"/>
        </w:rPr>
        <w:t>’d</w:t>
      </w:r>
      <w:r w:rsidRPr="00E228A8">
        <w:rPr>
          <w:rFonts w:ascii="Verdana" w:hAnsi="Verdana"/>
          <w:color w:val="000000"/>
          <w:sz w:val="20"/>
        </w:rPr>
        <w:t xml:space="preserve"> had in his old apartment.</w:t>
      </w:r>
    </w:p>
    <w:p w14:paraId="0128C16F" w14:textId="12DBDD09"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Janice liked to paint, Cheryl had said, and it did occur to Gordon that he had</w:t>
      </w:r>
      <w:r w:rsidR="00E228A8">
        <w:rPr>
          <w:rFonts w:ascii="Verdana" w:hAnsi="Verdana"/>
          <w:color w:val="000000"/>
          <w:sz w:val="20"/>
        </w:rPr>
        <w:t>n’t</w:t>
      </w:r>
      <w:r w:rsidRPr="00E228A8">
        <w:rPr>
          <w:rFonts w:ascii="Verdana" w:hAnsi="Verdana"/>
          <w:color w:val="000000"/>
          <w:sz w:val="20"/>
        </w:rPr>
        <w:t xml:space="preserve"> seen any sign of it, had</w:t>
      </w:r>
      <w:r w:rsidR="00E228A8">
        <w:rPr>
          <w:rFonts w:ascii="Verdana" w:hAnsi="Verdana"/>
          <w:color w:val="000000"/>
          <w:sz w:val="20"/>
        </w:rPr>
        <w:t>n’t</w:t>
      </w:r>
      <w:r w:rsidRPr="00E228A8">
        <w:rPr>
          <w:rFonts w:ascii="Verdana" w:hAnsi="Verdana"/>
          <w:color w:val="000000"/>
          <w:sz w:val="20"/>
        </w:rPr>
        <w:t xml:space="preserve"> seen an easel anywhere, or any of her paintings on the walls anywhere, but maybe she</w:t>
      </w:r>
      <w:r w:rsidR="00E228A8">
        <w:rPr>
          <w:rFonts w:ascii="Verdana" w:hAnsi="Verdana"/>
          <w:color w:val="000000"/>
          <w:sz w:val="20"/>
        </w:rPr>
        <w:t>’d</w:t>
      </w:r>
      <w:r w:rsidRPr="00E228A8">
        <w:rPr>
          <w:rFonts w:ascii="Verdana" w:hAnsi="Verdana"/>
          <w:color w:val="000000"/>
          <w:sz w:val="20"/>
        </w:rPr>
        <w:t xml:space="preserve"> lost interest, maybe she</w:t>
      </w:r>
      <w:r w:rsidR="00E228A8">
        <w:rPr>
          <w:rFonts w:ascii="Verdana" w:hAnsi="Verdana"/>
          <w:color w:val="000000"/>
          <w:sz w:val="20"/>
        </w:rPr>
        <w:t>’d</w:t>
      </w:r>
      <w:r w:rsidRPr="00E228A8">
        <w:rPr>
          <w:rFonts w:ascii="Verdana" w:hAnsi="Verdana"/>
          <w:color w:val="000000"/>
          <w:sz w:val="20"/>
        </w:rPr>
        <w:t xml:space="preserve"> just taken a few classes and then given it up.</w:t>
      </w:r>
    </w:p>
    <w:p w14:paraId="13917533" w14:textId="0BD4CF88"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did</w:t>
      </w:r>
      <w:r w:rsidR="00E228A8">
        <w:rPr>
          <w:rFonts w:ascii="Verdana" w:hAnsi="Verdana"/>
          <w:color w:val="000000"/>
          <w:sz w:val="20"/>
        </w:rPr>
        <w:t>n’t</w:t>
      </w:r>
      <w:r w:rsidRPr="00E228A8">
        <w:rPr>
          <w:rFonts w:ascii="Verdana" w:hAnsi="Verdana"/>
          <w:color w:val="000000"/>
          <w:sz w:val="20"/>
        </w:rPr>
        <w:t xml:space="preserve"> worry about it.</w:t>
      </w:r>
    </w:p>
    <w:p w14:paraId="4E49F002"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But then, about three months after they met, he came home one wintry evening and found the downstairs dark and empty, even though her car was in the driveway.</w:t>
      </w:r>
    </w:p>
    <w:p w14:paraId="1A8D1D70"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Puzzled, he turned on the hall light, then put down his briefcase and hung up his scarf and overcoat.</w:t>
      </w:r>
    </w:p>
    <w:p w14:paraId="7FEEE446" w14:textId="77FEA0C7"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Jan?</w:t>
      </w:r>
      <w:r>
        <w:rPr>
          <w:rFonts w:ascii="Verdana" w:hAnsi="Verdana"/>
          <w:color w:val="000000"/>
          <w:sz w:val="20"/>
        </w:rPr>
        <w:t xml:space="preserve">” </w:t>
      </w:r>
      <w:r w:rsidR="0057301A" w:rsidRPr="00E228A8">
        <w:rPr>
          <w:rFonts w:ascii="Verdana" w:hAnsi="Verdana"/>
          <w:color w:val="000000"/>
          <w:sz w:val="20"/>
        </w:rPr>
        <w:t>he called.</w:t>
      </w:r>
    </w:p>
    <w:p w14:paraId="0AB85D06"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No answer.</w:t>
      </w:r>
    </w:p>
    <w:p w14:paraId="5ECD525A"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walked down the hall and stuck his head into the kitchen, and that was just as dark and deserted as the front of the house.</w:t>
      </w:r>
    </w:p>
    <w:p w14:paraId="6080FE52" w14:textId="64426DC8"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Hello?</w:t>
      </w:r>
      <w:r>
        <w:rPr>
          <w:rFonts w:ascii="Verdana" w:hAnsi="Verdana"/>
          <w:color w:val="000000"/>
          <w:sz w:val="20"/>
        </w:rPr>
        <w:t xml:space="preserve">” </w:t>
      </w:r>
      <w:r w:rsidR="0057301A" w:rsidRPr="00E228A8">
        <w:rPr>
          <w:rFonts w:ascii="Verdana" w:hAnsi="Verdana"/>
          <w:color w:val="000000"/>
          <w:sz w:val="20"/>
        </w:rPr>
        <w:t>he called, in case she was in the pantry or down in the basement, but no one answered.</w:t>
      </w:r>
    </w:p>
    <w:p w14:paraId="4FA96C7A"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Taking a nap, perhaps?</w:t>
      </w:r>
    </w:p>
    <w:p w14:paraId="31B3523F"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walked back to the front and up the big staircase, and turned to head for the master bedroom, then stopped.</w:t>
      </w:r>
    </w:p>
    <w:p w14:paraId="47671121"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door of one of the other rooms was open, and light was pouring out into the unlit hallway.</w:t>
      </w:r>
    </w:p>
    <w:p w14:paraId="5808FB73"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Curious, he stepped over and looked in.</w:t>
      </w:r>
    </w:p>
    <w:p w14:paraId="25CB781F" w14:textId="38D7C678"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was sitting there on a tall stool, working on a large painting, a painting done mostly in cream and shades of grey, a painting of a mother in late 19th-century dress stroking a young girl</w:t>
      </w:r>
      <w:r w:rsidR="00E228A8">
        <w:rPr>
          <w:rFonts w:ascii="Verdana" w:hAnsi="Verdana"/>
          <w:color w:val="000000"/>
          <w:sz w:val="20"/>
        </w:rPr>
        <w:t>’s</w:t>
      </w:r>
      <w:r w:rsidRPr="00E228A8">
        <w:rPr>
          <w:rFonts w:ascii="Verdana" w:hAnsi="Verdana"/>
          <w:color w:val="000000"/>
          <w:sz w:val="20"/>
        </w:rPr>
        <w:t xml:space="preserve"> hair.</w:t>
      </w:r>
    </w:p>
    <w:p w14:paraId="7260E97F" w14:textId="7017F825"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Wow,</w:t>
      </w:r>
      <w:r>
        <w:rPr>
          <w:rFonts w:ascii="Verdana" w:hAnsi="Verdana"/>
          <w:color w:val="000000"/>
          <w:sz w:val="20"/>
        </w:rPr>
        <w:t xml:space="preserve">” </w:t>
      </w:r>
      <w:r w:rsidR="0057301A" w:rsidRPr="00E228A8">
        <w:rPr>
          <w:rFonts w:ascii="Verdana" w:hAnsi="Verdana"/>
          <w:color w:val="000000"/>
          <w:sz w:val="20"/>
        </w:rPr>
        <w:t>he said.</w:t>
      </w:r>
    </w:p>
    <w:p w14:paraId="750957E2"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Janice started and dropped her brush. She turned and stared blankly at him for a moment.</w:t>
      </w:r>
    </w:p>
    <w:p w14:paraId="36A20757" w14:textId="5EE9D1BE"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“I’m</w:t>
      </w:r>
      <w:r w:rsidR="0057301A" w:rsidRPr="00E228A8">
        <w:rPr>
          <w:rFonts w:ascii="Verdana" w:hAnsi="Verdana"/>
          <w:color w:val="000000"/>
          <w:sz w:val="20"/>
        </w:rPr>
        <w:t xml:space="preserve"> sorry,</w:t>
      </w:r>
      <w:r>
        <w:rPr>
          <w:rFonts w:ascii="Verdana" w:hAnsi="Verdana"/>
          <w:color w:val="000000"/>
          <w:sz w:val="20"/>
        </w:rPr>
        <w:t xml:space="preserve">” </w:t>
      </w:r>
      <w:r w:rsidR="0057301A" w:rsidRPr="00E228A8">
        <w:rPr>
          <w:rFonts w:ascii="Verdana" w:hAnsi="Verdana"/>
          <w:color w:val="000000"/>
          <w:sz w:val="20"/>
        </w:rPr>
        <w:t>he said,</w:t>
      </w:r>
      <w:r>
        <w:rPr>
          <w:rFonts w:ascii="Verdana" w:hAnsi="Verdana"/>
          <w:color w:val="000000"/>
          <w:sz w:val="20"/>
        </w:rPr>
        <w:t xml:space="preserve"> “</w:t>
      </w:r>
      <w:r w:rsidR="0057301A" w:rsidRPr="00E228A8">
        <w:rPr>
          <w:rFonts w:ascii="Verdana" w:hAnsi="Verdana"/>
          <w:color w:val="000000"/>
          <w:sz w:val="20"/>
        </w:rPr>
        <w:t>the door was open, and I could</w:t>
      </w:r>
      <w:r>
        <w:rPr>
          <w:rFonts w:ascii="Verdana" w:hAnsi="Verdana"/>
          <w:color w:val="000000"/>
          <w:sz w:val="20"/>
        </w:rPr>
        <w:t>n’t</w:t>
      </w:r>
      <w:r w:rsidR="0057301A" w:rsidRPr="00E228A8">
        <w:rPr>
          <w:rFonts w:ascii="Verdana" w:hAnsi="Verdana"/>
          <w:color w:val="000000"/>
          <w:sz w:val="20"/>
        </w:rPr>
        <w:t xml:space="preserve"> help...</w:t>
      </w:r>
      <w:r>
        <w:rPr>
          <w:rFonts w:ascii="Verdana" w:hAnsi="Verdana"/>
          <w:color w:val="000000"/>
          <w:sz w:val="20"/>
        </w:rPr>
        <w:t>”</w:t>
      </w:r>
    </w:p>
    <w:p w14:paraId="4E7C06DE" w14:textId="63AE73EC"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Before he could finish the sentence she bustled off the stool and slammed the door in his face.</w:t>
      </w:r>
    </w:p>
    <w:p w14:paraId="07204440"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stood there, blinking, trying to decide what to do next, and absorbing what he had seen.</w:t>
      </w:r>
    </w:p>
    <w:p w14:paraId="7BE6F74E" w14:textId="7E83B196"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w:t>
      </w:r>
      <w:r w:rsidR="00E228A8">
        <w:rPr>
          <w:rFonts w:ascii="Verdana" w:hAnsi="Verdana"/>
          <w:color w:val="000000"/>
          <w:sz w:val="20"/>
        </w:rPr>
        <w:t>’d</w:t>
      </w:r>
      <w:r w:rsidRPr="00E228A8">
        <w:rPr>
          <w:rFonts w:ascii="Verdana" w:hAnsi="Verdana"/>
          <w:color w:val="000000"/>
          <w:sz w:val="20"/>
        </w:rPr>
        <w:t xml:space="preserve"> heard that she liked to paint, of course; what he had</w:t>
      </w:r>
      <w:r w:rsidR="00E228A8">
        <w:rPr>
          <w:rFonts w:ascii="Verdana" w:hAnsi="Verdana"/>
          <w:color w:val="000000"/>
          <w:sz w:val="20"/>
        </w:rPr>
        <w:t>n’t</w:t>
      </w:r>
      <w:r w:rsidRPr="00E228A8">
        <w:rPr>
          <w:rFonts w:ascii="Verdana" w:hAnsi="Verdana"/>
          <w:color w:val="000000"/>
          <w:sz w:val="20"/>
        </w:rPr>
        <w:t xml:space="preserve"> heard was that she was</w:t>
      </w:r>
      <w:r w:rsidRPr="00E228A8">
        <w:rPr>
          <w:rStyle w:val="01Text"/>
          <w:rFonts w:ascii="Verdana" w:hAnsi="Verdana"/>
          <w:color w:val="000000"/>
          <w:sz w:val="20"/>
        </w:rPr>
        <w:t xml:space="preserve"> </w:t>
      </w:r>
      <w:r w:rsidRPr="00E228A8">
        <w:rPr>
          <w:rStyle w:val="00Text"/>
          <w:rFonts w:ascii="Verdana" w:hAnsi="Verdana"/>
          <w:color w:val="000000"/>
          <w:sz w:val="20"/>
        </w:rPr>
        <w:t>good</w:t>
      </w:r>
      <w:r w:rsidRPr="00E228A8">
        <w:rPr>
          <w:rFonts w:ascii="Verdana" w:hAnsi="Verdana"/>
          <w:color w:val="000000"/>
          <w:sz w:val="20"/>
        </w:rPr>
        <w:t>.</w:t>
      </w:r>
    </w:p>
    <w:p w14:paraId="66AA640B" w14:textId="6264D5D0"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had</w:t>
      </w:r>
      <w:r w:rsidR="00E228A8">
        <w:rPr>
          <w:rFonts w:ascii="Verdana" w:hAnsi="Verdana"/>
          <w:color w:val="000000"/>
          <w:sz w:val="20"/>
        </w:rPr>
        <w:t>n’t</w:t>
      </w:r>
      <w:r w:rsidRPr="00E228A8">
        <w:rPr>
          <w:rFonts w:ascii="Verdana" w:hAnsi="Verdana"/>
          <w:color w:val="000000"/>
          <w:sz w:val="20"/>
        </w:rPr>
        <w:t xml:space="preserve"> had a proper look at it, of course, but from the glimpse he had had, the painting was excellent</w:t>
      </w:r>
      <w:r w:rsidR="006F3CC0">
        <w:rPr>
          <w:rFonts w:ascii="Verdana" w:hAnsi="Verdana"/>
          <w:color w:val="000000"/>
          <w:sz w:val="20"/>
        </w:rPr>
        <w:t xml:space="preserve"> — </w:t>
      </w:r>
      <w:r w:rsidRPr="00E228A8">
        <w:rPr>
          <w:rFonts w:ascii="Verdana" w:hAnsi="Verdana"/>
          <w:color w:val="000000"/>
          <w:sz w:val="20"/>
        </w:rPr>
        <w:t>a bit sentimental and old-fashioned in its choice of subject, perhaps, but the composition was original and very, very good, the colors subtle and effective with the warm creamy hues of the woman</w:t>
      </w:r>
      <w:r w:rsidR="00E228A8">
        <w:rPr>
          <w:rFonts w:ascii="Verdana" w:hAnsi="Verdana"/>
          <w:color w:val="000000"/>
          <w:sz w:val="20"/>
        </w:rPr>
        <w:t>’s</w:t>
      </w:r>
      <w:r w:rsidRPr="00E228A8">
        <w:rPr>
          <w:rFonts w:ascii="Verdana" w:hAnsi="Verdana"/>
          <w:color w:val="000000"/>
          <w:sz w:val="20"/>
        </w:rPr>
        <w:t xml:space="preserve"> face and clothing in vivid contrast to the cool background.</w:t>
      </w:r>
    </w:p>
    <w:p w14:paraId="31CCEBD0" w14:textId="2599B1A9"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Mere technical details such as light and shadow and perspective did</w:t>
      </w:r>
      <w:r w:rsidR="00E228A8">
        <w:rPr>
          <w:rFonts w:ascii="Verdana" w:hAnsi="Verdana"/>
          <w:color w:val="000000"/>
          <w:sz w:val="20"/>
        </w:rPr>
        <w:t>n’t</w:t>
      </w:r>
      <w:r w:rsidRPr="00E228A8">
        <w:rPr>
          <w:rFonts w:ascii="Verdana" w:hAnsi="Verdana"/>
          <w:color w:val="000000"/>
          <w:sz w:val="20"/>
        </w:rPr>
        <w:t xml:space="preserve"> even come into it, so far as he could tell</w:t>
      </w:r>
      <w:r w:rsidR="006F3CC0">
        <w:rPr>
          <w:rFonts w:ascii="Verdana" w:hAnsi="Verdana"/>
          <w:color w:val="000000"/>
          <w:sz w:val="20"/>
        </w:rPr>
        <w:t xml:space="preserve"> — </w:t>
      </w:r>
      <w:r w:rsidRPr="00E228A8">
        <w:rPr>
          <w:rFonts w:ascii="Verdana" w:hAnsi="Verdana"/>
          <w:color w:val="000000"/>
          <w:sz w:val="20"/>
        </w:rPr>
        <w:t>they were all perfect.</w:t>
      </w:r>
    </w:p>
    <w:p w14:paraId="1D7F6108" w14:textId="01F5D4B2"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That was why he had said</w:t>
      </w:r>
      <w:r w:rsidR="00E228A8">
        <w:rPr>
          <w:rFonts w:ascii="Verdana" w:hAnsi="Verdana"/>
          <w:color w:val="000000"/>
          <w:sz w:val="20"/>
        </w:rPr>
        <w:t xml:space="preserve"> “</w:t>
      </w:r>
      <w:r w:rsidRPr="00E228A8">
        <w:rPr>
          <w:rFonts w:ascii="Verdana" w:hAnsi="Verdana"/>
          <w:color w:val="000000"/>
          <w:sz w:val="20"/>
        </w:rPr>
        <w:t>Wow,</w:t>
      </w:r>
      <w:r w:rsidR="00E228A8">
        <w:rPr>
          <w:rFonts w:ascii="Verdana" w:hAnsi="Verdana"/>
          <w:color w:val="000000"/>
          <w:sz w:val="20"/>
        </w:rPr>
        <w:t xml:space="preserve">” </w:t>
      </w:r>
      <w:r w:rsidRPr="00E228A8">
        <w:rPr>
          <w:rFonts w:ascii="Verdana" w:hAnsi="Verdana"/>
          <w:color w:val="000000"/>
          <w:sz w:val="20"/>
        </w:rPr>
        <w:t>instead of clearing his throat or otherwise politely making his presence known.</w:t>
      </w:r>
    </w:p>
    <w:p w14:paraId="3ABA3AE9" w14:textId="2EC483ED"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Smart and sweet and sexy</w:t>
      </w:r>
      <w:r w:rsidR="006F3CC0">
        <w:rPr>
          <w:rFonts w:ascii="Verdana" w:hAnsi="Verdana"/>
          <w:color w:val="000000"/>
          <w:sz w:val="20"/>
        </w:rPr>
        <w:t xml:space="preserve"> — </w:t>
      </w:r>
      <w:r w:rsidRPr="00E228A8">
        <w:rPr>
          <w:rFonts w:ascii="Verdana" w:hAnsi="Verdana"/>
          <w:color w:val="000000"/>
          <w:sz w:val="20"/>
        </w:rPr>
        <w:t>and</w:t>
      </w:r>
      <w:r w:rsidRPr="00E228A8">
        <w:rPr>
          <w:rStyle w:val="01Text"/>
          <w:rFonts w:ascii="Verdana" w:hAnsi="Verdana"/>
          <w:color w:val="000000"/>
          <w:sz w:val="20"/>
        </w:rPr>
        <w:t xml:space="preserve"> </w:t>
      </w:r>
      <w:r w:rsidRPr="00E228A8">
        <w:rPr>
          <w:rStyle w:val="00Text"/>
          <w:rFonts w:ascii="Verdana" w:hAnsi="Verdana"/>
          <w:color w:val="000000"/>
          <w:sz w:val="20"/>
        </w:rPr>
        <w:t>talented</w:t>
      </w:r>
      <w:r w:rsidRPr="00E228A8">
        <w:rPr>
          <w:rFonts w:ascii="Verdana" w:hAnsi="Verdana"/>
          <w:color w:val="000000"/>
          <w:sz w:val="20"/>
        </w:rPr>
        <w:t>, too. He</w:t>
      </w:r>
      <w:r w:rsidR="00E228A8">
        <w:rPr>
          <w:rFonts w:ascii="Verdana" w:hAnsi="Verdana"/>
          <w:color w:val="000000"/>
          <w:sz w:val="20"/>
        </w:rPr>
        <w:t>’d</w:t>
      </w:r>
      <w:r w:rsidRPr="00E228A8">
        <w:rPr>
          <w:rFonts w:ascii="Verdana" w:hAnsi="Verdana"/>
          <w:color w:val="000000"/>
          <w:sz w:val="20"/>
        </w:rPr>
        <w:t xml:space="preserve"> really found himself a prize!</w:t>
      </w:r>
    </w:p>
    <w:p w14:paraId="6281C7FC"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Then the door opened again, the light in the room went out, and he was still standing there stupidly as she pushed past him and closed the door behind her.</w:t>
      </w:r>
    </w:p>
    <w:p w14:paraId="7095907C" w14:textId="01E5C4C0"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Hi,</w:t>
      </w:r>
      <w:r>
        <w:rPr>
          <w:rFonts w:ascii="Verdana" w:hAnsi="Verdana"/>
          <w:color w:val="000000"/>
          <w:sz w:val="20"/>
        </w:rPr>
        <w:t xml:space="preserve">” </w:t>
      </w:r>
      <w:r w:rsidR="0057301A" w:rsidRPr="00E228A8">
        <w:rPr>
          <w:rFonts w:ascii="Verdana" w:hAnsi="Verdana"/>
          <w:color w:val="000000"/>
          <w:sz w:val="20"/>
        </w:rPr>
        <w:t>he said.</w:t>
      </w:r>
    </w:p>
    <w:p w14:paraId="08D35A81" w14:textId="20B2D031"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looked nervously up at him.</w:t>
      </w:r>
      <w:r w:rsidR="00E228A8">
        <w:rPr>
          <w:rFonts w:ascii="Verdana" w:hAnsi="Verdana"/>
          <w:color w:val="000000"/>
          <w:sz w:val="20"/>
        </w:rPr>
        <w:t xml:space="preserve"> “</w:t>
      </w:r>
      <w:r w:rsidRPr="00E228A8">
        <w:rPr>
          <w:rFonts w:ascii="Verdana" w:hAnsi="Verdana"/>
          <w:color w:val="000000"/>
          <w:sz w:val="20"/>
        </w:rPr>
        <w:t>Hi,</w:t>
      </w:r>
      <w:r w:rsidR="00E228A8">
        <w:rPr>
          <w:rFonts w:ascii="Verdana" w:hAnsi="Verdana"/>
          <w:color w:val="000000"/>
          <w:sz w:val="20"/>
        </w:rPr>
        <w:t xml:space="preserve">” </w:t>
      </w:r>
      <w:r w:rsidRPr="00E228A8">
        <w:rPr>
          <w:rFonts w:ascii="Verdana" w:hAnsi="Verdana"/>
          <w:color w:val="000000"/>
          <w:sz w:val="20"/>
        </w:rPr>
        <w:t>she said.</w:t>
      </w:r>
      <w:r w:rsidR="00E228A8">
        <w:rPr>
          <w:rFonts w:ascii="Verdana" w:hAnsi="Verdana"/>
          <w:color w:val="000000"/>
          <w:sz w:val="20"/>
        </w:rPr>
        <w:t xml:space="preserve"> “I’m</w:t>
      </w:r>
      <w:r w:rsidRPr="00E228A8">
        <w:rPr>
          <w:rFonts w:ascii="Verdana" w:hAnsi="Verdana"/>
          <w:color w:val="000000"/>
          <w:sz w:val="20"/>
        </w:rPr>
        <w:t xml:space="preserve"> sorry about the door...</w:t>
      </w:r>
      <w:r w:rsidR="00E228A8">
        <w:rPr>
          <w:rFonts w:ascii="Verdana" w:hAnsi="Verdana"/>
          <w:color w:val="000000"/>
          <w:sz w:val="20"/>
        </w:rPr>
        <w:t>”</w:t>
      </w:r>
    </w:p>
    <w:p w14:paraId="5364C362" w14:textId="33BD8AEC"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Oh, it</w:t>
      </w:r>
      <w:r>
        <w:rPr>
          <w:rFonts w:ascii="Verdana" w:hAnsi="Verdana"/>
          <w:color w:val="000000"/>
          <w:sz w:val="20"/>
        </w:rPr>
        <w:t>’s</w:t>
      </w:r>
      <w:r w:rsidR="0057301A" w:rsidRPr="00E228A8">
        <w:rPr>
          <w:rFonts w:ascii="Verdana" w:hAnsi="Verdana"/>
          <w:color w:val="000000"/>
          <w:sz w:val="20"/>
        </w:rPr>
        <w:t xml:space="preserve"> okay</w:t>
      </w:r>
      <w:r w:rsidR="006F3CC0">
        <w:rPr>
          <w:rFonts w:ascii="Verdana" w:hAnsi="Verdana"/>
          <w:color w:val="000000"/>
          <w:sz w:val="20"/>
        </w:rPr>
        <w:t xml:space="preserve"> — </w:t>
      </w:r>
      <w:r>
        <w:rPr>
          <w:rFonts w:ascii="Verdana" w:hAnsi="Verdana"/>
          <w:color w:val="000000"/>
          <w:sz w:val="20"/>
        </w:rPr>
        <w:t>I’m</w:t>
      </w:r>
      <w:r w:rsidR="0057301A" w:rsidRPr="00E228A8">
        <w:rPr>
          <w:rFonts w:ascii="Verdana" w:hAnsi="Verdana"/>
          <w:color w:val="000000"/>
          <w:sz w:val="20"/>
        </w:rPr>
        <w:t xml:space="preserve"> sorry if I intruded.</w:t>
      </w:r>
      <w:r>
        <w:rPr>
          <w:rFonts w:ascii="Verdana" w:hAnsi="Verdana"/>
          <w:color w:val="000000"/>
          <w:sz w:val="20"/>
        </w:rPr>
        <w:t>”</w:t>
      </w:r>
    </w:p>
    <w:p w14:paraId="668FA4ED" w14:textId="24EF3755"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should</w:t>
      </w:r>
      <w:r>
        <w:rPr>
          <w:rFonts w:ascii="Verdana" w:hAnsi="Verdana"/>
          <w:color w:val="000000"/>
          <w:sz w:val="20"/>
        </w:rPr>
        <w:t>n’t</w:t>
      </w:r>
      <w:r w:rsidR="0057301A" w:rsidRPr="00E228A8">
        <w:rPr>
          <w:rFonts w:ascii="Verdana" w:hAnsi="Verdana"/>
          <w:color w:val="000000"/>
          <w:sz w:val="20"/>
        </w:rPr>
        <w:t xml:space="preserve"> have left it open, but it gets chilly in there with it closed</w:t>
      </w:r>
      <w:r w:rsidR="006F3CC0">
        <w:rPr>
          <w:rFonts w:ascii="Verdana" w:hAnsi="Verdana"/>
          <w:color w:val="000000"/>
          <w:sz w:val="20"/>
        </w:rPr>
        <w:t xml:space="preserve"> — </w:t>
      </w:r>
      <w:r w:rsidR="0057301A" w:rsidRPr="00E228A8">
        <w:rPr>
          <w:rFonts w:ascii="Verdana" w:hAnsi="Verdana"/>
          <w:color w:val="000000"/>
          <w:sz w:val="20"/>
        </w:rPr>
        <w:t>the radiator does</w:t>
      </w:r>
      <w:r>
        <w:rPr>
          <w:rFonts w:ascii="Verdana" w:hAnsi="Verdana"/>
          <w:color w:val="000000"/>
          <w:sz w:val="20"/>
        </w:rPr>
        <w:t>n’t</w:t>
      </w:r>
      <w:r w:rsidR="0057301A" w:rsidRPr="00E228A8">
        <w:rPr>
          <w:rFonts w:ascii="Verdana" w:hAnsi="Verdana"/>
          <w:color w:val="000000"/>
          <w:sz w:val="20"/>
        </w:rPr>
        <w:t xml:space="preserve"> work right.</w:t>
      </w:r>
      <w:r>
        <w:rPr>
          <w:rFonts w:ascii="Verdana" w:hAnsi="Verdana"/>
          <w:color w:val="000000"/>
          <w:sz w:val="20"/>
        </w:rPr>
        <w:t>”</w:t>
      </w:r>
    </w:p>
    <w:p w14:paraId="19DC454F"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Maybe I could fix it.</w:t>
      </w:r>
      <w:r>
        <w:rPr>
          <w:rFonts w:ascii="Verdana" w:hAnsi="Verdana"/>
          <w:color w:val="000000"/>
          <w:sz w:val="20"/>
        </w:rPr>
        <w:t>”</w:t>
      </w:r>
    </w:p>
    <w:p w14:paraId="03C6DC9E" w14:textId="2FB6FB8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Maybe,</w:t>
      </w:r>
      <w:r>
        <w:rPr>
          <w:rFonts w:ascii="Verdana" w:hAnsi="Verdana"/>
          <w:color w:val="000000"/>
          <w:sz w:val="20"/>
        </w:rPr>
        <w:t xml:space="preserve">” </w:t>
      </w:r>
      <w:r w:rsidR="0057301A" w:rsidRPr="00E228A8">
        <w:rPr>
          <w:rFonts w:ascii="Verdana" w:hAnsi="Verdana"/>
          <w:color w:val="000000"/>
          <w:sz w:val="20"/>
        </w:rPr>
        <w:t>she said, in a tone that clearly meant no.</w:t>
      </w:r>
    </w:p>
    <w:p w14:paraId="00BB8F3F"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So, you paint?</w:t>
      </w:r>
      <w:r>
        <w:rPr>
          <w:rFonts w:ascii="Verdana" w:hAnsi="Verdana"/>
          <w:color w:val="000000"/>
          <w:sz w:val="20"/>
        </w:rPr>
        <w:t>”</w:t>
      </w:r>
    </w:p>
    <w:p w14:paraId="2FBA7B9D" w14:textId="325BA451"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Sort of,</w:t>
      </w:r>
      <w:r>
        <w:rPr>
          <w:rFonts w:ascii="Verdana" w:hAnsi="Verdana"/>
          <w:color w:val="000000"/>
          <w:sz w:val="20"/>
        </w:rPr>
        <w:t xml:space="preserve">” </w:t>
      </w:r>
      <w:r w:rsidR="0057301A" w:rsidRPr="00E228A8">
        <w:rPr>
          <w:rFonts w:ascii="Verdana" w:hAnsi="Verdana"/>
          <w:color w:val="000000"/>
          <w:sz w:val="20"/>
        </w:rPr>
        <w:t>she said, looking down.</w:t>
      </w:r>
    </w:p>
    <w:p w14:paraId="77A7A437"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What I saw looked really good.</w:t>
      </w:r>
      <w:r>
        <w:rPr>
          <w:rFonts w:ascii="Verdana" w:hAnsi="Verdana"/>
          <w:color w:val="000000"/>
          <w:sz w:val="20"/>
        </w:rPr>
        <w:t>”</w:t>
      </w:r>
    </w:p>
    <w:p w14:paraId="1BE096F1" w14:textId="449177C9"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did</w:t>
      </w:r>
      <w:r w:rsidR="00E228A8">
        <w:rPr>
          <w:rFonts w:ascii="Verdana" w:hAnsi="Verdana"/>
          <w:color w:val="000000"/>
          <w:sz w:val="20"/>
        </w:rPr>
        <w:t>n’t</w:t>
      </w:r>
      <w:r w:rsidRPr="00E228A8">
        <w:rPr>
          <w:rFonts w:ascii="Verdana" w:hAnsi="Verdana"/>
          <w:color w:val="000000"/>
          <w:sz w:val="20"/>
        </w:rPr>
        <w:t xml:space="preserve"> answer, and in the dim light from downstairs he could</w:t>
      </w:r>
      <w:r w:rsidR="00E228A8">
        <w:rPr>
          <w:rFonts w:ascii="Verdana" w:hAnsi="Verdana"/>
          <w:color w:val="000000"/>
          <w:sz w:val="20"/>
        </w:rPr>
        <w:t>n’t</w:t>
      </w:r>
      <w:r w:rsidRPr="00E228A8">
        <w:rPr>
          <w:rFonts w:ascii="Verdana" w:hAnsi="Verdana"/>
          <w:color w:val="000000"/>
          <w:sz w:val="20"/>
        </w:rPr>
        <w:t xml:space="preserve"> really see, but he thought she might actually be blushing.</w:t>
      </w:r>
    </w:p>
    <w:p w14:paraId="2A29589D" w14:textId="5BE55089"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Come on downstairs,</w:t>
      </w:r>
      <w:r>
        <w:rPr>
          <w:rFonts w:ascii="Verdana" w:hAnsi="Verdana"/>
          <w:color w:val="000000"/>
          <w:sz w:val="20"/>
        </w:rPr>
        <w:t xml:space="preserve">” </w:t>
      </w:r>
      <w:r w:rsidR="0057301A" w:rsidRPr="00E228A8">
        <w:rPr>
          <w:rFonts w:ascii="Verdana" w:hAnsi="Verdana"/>
          <w:color w:val="000000"/>
          <w:sz w:val="20"/>
        </w:rPr>
        <w:t>she said.</w:t>
      </w:r>
      <w:r>
        <w:rPr>
          <w:rFonts w:ascii="Verdana" w:hAnsi="Verdana"/>
          <w:color w:val="000000"/>
          <w:sz w:val="20"/>
        </w:rPr>
        <w:t xml:space="preserve"> “</w:t>
      </w:r>
      <w:r w:rsidR="0057301A" w:rsidRPr="00E228A8">
        <w:rPr>
          <w:rFonts w:ascii="Verdana" w:hAnsi="Verdana"/>
          <w:color w:val="000000"/>
          <w:sz w:val="20"/>
        </w:rPr>
        <w:t>I</w:t>
      </w:r>
      <w:r>
        <w:rPr>
          <w:rFonts w:ascii="Verdana" w:hAnsi="Verdana"/>
          <w:color w:val="000000"/>
          <w:sz w:val="20"/>
        </w:rPr>
        <w:t>’ll</w:t>
      </w:r>
      <w:r w:rsidR="0057301A" w:rsidRPr="00E228A8">
        <w:rPr>
          <w:rFonts w:ascii="Verdana" w:hAnsi="Verdana"/>
          <w:color w:val="000000"/>
          <w:sz w:val="20"/>
        </w:rPr>
        <w:t xml:space="preserve"> make us some dinner.</w:t>
      </w:r>
      <w:r>
        <w:rPr>
          <w:rFonts w:ascii="Verdana" w:hAnsi="Verdana"/>
          <w:color w:val="000000"/>
          <w:sz w:val="20"/>
        </w:rPr>
        <w:t>”</w:t>
      </w:r>
    </w:p>
    <w:p w14:paraId="3C03994B" w14:textId="5FDDE2CA"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did</w:t>
      </w:r>
      <w:r w:rsidR="00E228A8">
        <w:rPr>
          <w:rFonts w:ascii="Verdana" w:hAnsi="Verdana"/>
          <w:color w:val="000000"/>
          <w:sz w:val="20"/>
        </w:rPr>
        <w:t>n’t</w:t>
      </w:r>
      <w:r w:rsidRPr="00E228A8">
        <w:rPr>
          <w:rFonts w:ascii="Verdana" w:hAnsi="Verdana"/>
          <w:color w:val="000000"/>
          <w:sz w:val="20"/>
        </w:rPr>
        <w:t xml:space="preserve"> want to talk about the painting; she made that obvious as she conveniently did</w:t>
      </w:r>
      <w:r w:rsidR="00E228A8">
        <w:rPr>
          <w:rFonts w:ascii="Verdana" w:hAnsi="Verdana"/>
          <w:color w:val="000000"/>
          <w:sz w:val="20"/>
        </w:rPr>
        <w:t>n’t</w:t>
      </w:r>
      <w:r w:rsidRPr="00E228A8">
        <w:rPr>
          <w:rFonts w:ascii="Verdana" w:hAnsi="Verdana"/>
          <w:color w:val="000000"/>
          <w:sz w:val="20"/>
        </w:rPr>
        <w:t xml:space="preserve"> hear his comments and questions over the bustle of cooking supper. He let it drop</w:t>
      </w:r>
      <w:r w:rsidR="006F3CC0">
        <w:rPr>
          <w:rFonts w:ascii="Verdana" w:hAnsi="Verdana"/>
          <w:color w:val="000000"/>
          <w:sz w:val="20"/>
        </w:rPr>
        <w:t xml:space="preserve"> — </w:t>
      </w:r>
      <w:r w:rsidRPr="00E228A8">
        <w:rPr>
          <w:rFonts w:ascii="Verdana" w:hAnsi="Verdana"/>
          <w:color w:val="000000"/>
          <w:sz w:val="20"/>
        </w:rPr>
        <w:t>for the moment.</w:t>
      </w:r>
    </w:p>
    <w:p w14:paraId="711CB839" w14:textId="12EE76F1"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knew he should probably let it drop for good, but the image of that woman in the creamy Victorian dress haunted him</w:t>
      </w:r>
      <w:r w:rsidR="006F3CC0">
        <w:rPr>
          <w:rFonts w:ascii="Verdana" w:hAnsi="Verdana"/>
          <w:color w:val="000000"/>
          <w:sz w:val="20"/>
        </w:rPr>
        <w:t xml:space="preserve"> — </w:t>
      </w:r>
      <w:r w:rsidRPr="00E228A8">
        <w:rPr>
          <w:rFonts w:ascii="Verdana" w:hAnsi="Verdana"/>
          <w:color w:val="000000"/>
          <w:sz w:val="20"/>
        </w:rPr>
        <w:t>something about the expression on her face would not leave him alone. He would stop sometimes on his way along the upstairs hall and stare at the closed door.</w:t>
      </w:r>
    </w:p>
    <w:p w14:paraId="75D444B6" w14:textId="6769D173"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did</w:t>
      </w:r>
      <w:r w:rsidR="00E228A8">
        <w:rPr>
          <w:rFonts w:ascii="Verdana" w:hAnsi="Verdana"/>
          <w:color w:val="000000"/>
          <w:sz w:val="20"/>
        </w:rPr>
        <w:t>n’t</w:t>
      </w:r>
      <w:r w:rsidRPr="00E228A8">
        <w:rPr>
          <w:rFonts w:ascii="Verdana" w:hAnsi="Verdana"/>
          <w:color w:val="000000"/>
          <w:sz w:val="20"/>
        </w:rPr>
        <w:t xml:space="preserve"> try to open it, though. He was</w:t>
      </w:r>
      <w:r w:rsidR="00E228A8">
        <w:rPr>
          <w:rFonts w:ascii="Verdana" w:hAnsi="Verdana"/>
          <w:color w:val="000000"/>
          <w:sz w:val="20"/>
        </w:rPr>
        <w:t>n’t</w:t>
      </w:r>
      <w:r w:rsidRPr="00E228A8">
        <w:rPr>
          <w:rFonts w:ascii="Verdana" w:hAnsi="Verdana"/>
          <w:color w:val="000000"/>
          <w:sz w:val="20"/>
        </w:rPr>
        <w:t xml:space="preserve"> going to sneak around. He valued her too much for that.</w:t>
      </w:r>
    </w:p>
    <w:p w14:paraId="7327A743"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It was almost a week later that he brought the subject up again.</w:t>
      </w:r>
    </w:p>
    <w:p w14:paraId="669A88F3" w14:textId="436D14FF"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So, did you ever take art classes?</w:t>
      </w:r>
      <w:r>
        <w:rPr>
          <w:rFonts w:ascii="Verdana" w:hAnsi="Verdana"/>
          <w:color w:val="000000"/>
          <w:sz w:val="20"/>
        </w:rPr>
        <w:t xml:space="preserve">” </w:t>
      </w:r>
      <w:r w:rsidR="0057301A" w:rsidRPr="00E228A8">
        <w:rPr>
          <w:rFonts w:ascii="Verdana" w:hAnsi="Verdana"/>
          <w:color w:val="000000"/>
          <w:sz w:val="20"/>
        </w:rPr>
        <w:t>he asked over dinner.</w:t>
      </w:r>
    </w:p>
    <w:p w14:paraId="3F991F46" w14:textId="772F4A13"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nodded, not looking up from her plate.</w:t>
      </w:r>
      <w:r w:rsidR="00E228A8">
        <w:rPr>
          <w:rFonts w:ascii="Verdana" w:hAnsi="Verdana"/>
          <w:color w:val="000000"/>
          <w:sz w:val="20"/>
        </w:rPr>
        <w:t xml:space="preserve"> “</w:t>
      </w:r>
      <w:r w:rsidRPr="00E228A8">
        <w:rPr>
          <w:rFonts w:ascii="Verdana" w:hAnsi="Verdana"/>
          <w:color w:val="000000"/>
          <w:sz w:val="20"/>
        </w:rPr>
        <w:t>Years of them,</w:t>
      </w:r>
      <w:r w:rsidR="00E228A8">
        <w:rPr>
          <w:rFonts w:ascii="Verdana" w:hAnsi="Verdana"/>
          <w:color w:val="000000"/>
          <w:sz w:val="20"/>
        </w:rPr>
        <w:t xml:space="preserve">” </w:t>
      </w:r>
      <w:r w:rsidRPr="00E228A8">
        <w:rPr>
          <w:rFonts w:ascii="Verdana" w:hAnsi="Verdana"/>
          <w:color w:val="000000"/>
          <w:sz w:val="20"/>
        </w:rPr>
        <w:t>she said.</w:t>
      </w:r>
    </w:p>
    <w:p w14:paraId="267AD665"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thought that painting you were doing was very good,</w:t>
      </w:r>
      <w:r>
        <w:rPr>
          <w:rFonts w:ascii="Verdana" w:hAnsi="Verdana"/>
          <w:color w:val="000000"/>
          <w:sz w:val="20"/>
        </w:rPr>
        <w:t xml:space="preserve">” </w:t>
      </w:r>
      <w:r w:rsidR="0057301A" w:rsidRPr="00E228A8">
        <w:rPr>
          <w:rFonts w:ascii="Verdana" w:hAnsi="Verdana"/>
          <w:color w:val="000000"/>
          <w:sz w:val="20"/>
        </w:rPr>
        <w:t>he said.</w:t>
      </w:r>
      <w:r>
        <w:rPr>
          <w:rFonts w:ascii="Verdana" w:hAnsi="Verdana"/>
          <w:color w:val="000000"/>
          <w:sz w:val="20"/>
        </w:rPr>
        <w:t xml:space="preserve"> “</w:t>
      </w:r>
      <w:r w:rsidR="0057301A" w:rsidRPr="00E228A8">
        <w:rPr>
          <w:rFonts w:ascii="Verdana" w:hAnsi="Verdana"/>
          <w:color w:val="000000"/>
          <w:sz w:val="20"/>
        </w:rPr>
        <w:t>From what I saw of it, anyway.</w:t>
      </w:r>
      <w:r>
        <w:rPr>
          <w:rFonts w:ascii="Verdana" w:hAnsi="Verdana"/>
          <w:color w:val="000000"/>
          <w:sz w:val="20"/>
        </w:rPr>
        <w:t>”</w:t>
      </w:r>
    </w:p>
    <w:p w14:paraId="5A7B9034" w14:textId="31915F85"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shrugged.</w:t>
      </w:r>
      <w:r w:rsidR="00E228A8">
        <w:rPr>
          <w:rFonts w:ascii="Verdana" w:hAnsi="Verdana"/>
          <w:color w:val="000000"/>
          <w:sz w:val="20"/>
        </w:rPr>
        <w:t xml:space="preserve"> “</w:t>
      </w:r>
      <w:r w:rsidRPr="00E228A8">
        <w:rPr>
          <w:rFonts w:ascii="Verdana" w:hAnsi="Verdana"/>
          <w:color w:val="000000"/>
          <w:sz w:val="20"/>
        </w:rPr>
        <w:t>It</w:t>
      </w:r>
      <w:r w:rsidR="00E228A8">
        <w:rPr>
          <w:rFonts w:ascii="Verdana" w:hAnsi="Verdana"/>
          <w:color w:val="000000"/>
          <w:sz w:val="20"/>
        </w:rPr>
        <w:t>’s</w:t>
      </w:r>
      <w:r w:rsidRPr="00E228A8">
        <w:rPr>
          <w:rFonts w:ascii="Verdana" w:hAnsi="Verdana"/>
          <w:color w:val="000000"/>
          <w:sz w:val="20"/>
        </w:rPr>
        <w:t xml:space="preserve"> nothing special,</w:t>
      </w:r>
      <w:r w:rsidR="00E228A8">
        <w:rPr>
          <w:rFonts w:ascii="Verdana" w:hAnsi="Verdana"/>
          <w:color w:val="000000"/>
          <w:sz w:val="20"/>
        </w:rPr>
        <w:t xml:space="preserve">” </w:t>
      </w:r>
      <w:r w:rsidRPr="00E228A8">
        <w:rPr>
          <w:rFonts w:ascii="Verdana" w:hAnsi="Verdana"/>
          <w:color w:val="000000"/>
          <w:sz w:val="20"/>
        </w:rPr>
        <w:t>she said.</w:t>
      </w:r>
    </w:p>
    <w:p w14:paraId="27163F47" w14:textId="740322EA"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Yes, it is,</w:t>
      </w:r>
      <w:r>
        <w:rPr>
          <w:rFonts w:ascii="Verdana" w:hAnsi="Verdana"/>
          <w:color w:val="000000"/>
          <w:sz w:val="20"/>
        </w:rPr>
        <w:t xml:space="preserve">” </w:t>
      </w:r>
      <w:r w:rsidR="0057301A" w:rsidRPr="00E228A8">
        <w:rPr>
          <w:rFonts w:ascii="Verdana" w:hAnsi="Verdana"/>
          <w:color w:val="000000"/>
          <w:sz w:val="20"/>
        </w:rPr>
        <w:t>he told her.</w:t>
      </w:r>
      <w:r>
        <w:rPr>
          <w:rFonts w:ascii="Verdana" w:hAnsi="Verdana"/>
          <w:color w:val="000000"/>
          <w:sz w:val="20"/>
        </w:rPr>
        <w:t xml:space="preserve"> “</w:t>
      </w:r>
      <w:r w:rsidR="0057301A" w:rsidRPr="00E228A8">
        <w:rPr>
          <w:rFonts w:ascii="Verdana" w:hAnsi="Verdana"/>
          <w:color w:val="000000"/>
          <w:sz w:val="20"/>
        </w:rPr>
        <w:t>Not everyone can paint like that. I</w:t>
      </w:r>
      <w:r>
        <w:rPr>
          <w:rFonts w:ascii="Verdana" w:hAnsi="Verdana"/>
          <w:color w:val="000000"/>
          <w:sz w:val="20"/>
        </w:rPr>
        <w:t>’d</w:t>
      </w:r>
      <w:r w:rsidR="0057301A" w:rsidRPr="00E228A8">
        <w:rPr>
          <w:rFonts w:ascii="Verdana" w:hAnsi="Verdana"/>
          <w:color w:val="000000"/>
          <w:sz w:val="20"/>
        </w:rPr>
        <w:t xml:space="preserve"> like to see it again, sometime.</w:t>
      </w:r>
      <w:r>
        <w:rPr>
          <w:rFonts w:ascii="Verdana" w:hAnsi="Verdana"/>
          <w:color w:val="000000"/>
          <w:sz w:val="20"/>
        </w:rPr>
        <w:t>”</w:t>
      </w:r>
    </w:p>
    <w:p w14:paraId="0D206841" w14:textId="517F98D0"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Maybe sometime,</w:t>
      </w:r>
      <w:r>
        <w:rPr>
          <w:rFonts w:ascii="Verdana" w:hAnsi="Verdana"/>
          <w:color w:val="000000"/>
          <w:sz w:val="20"/>
        </w:rPr>
        <w:t xml:space="preserve">” </w:t>
      </w:r>
      <w:r w:rsidR="0057301A" w:rsidRPr="00E228A8">
        <w:rPr>
          <w:rFonts w:ascii="Verdana" w:hAnsi="Verdana"/>
          <w:color w:val="000000"/>
          <w:sz w:val="20"/>
        </w:rPr>
        <w:t>she murmured.</w:t>
      </w:r>
    </w:p>
    <w:p w14:paraId="09592504"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Are there others?</w:t>
      </w:r>
      <w:r>
        <w:rPr>
          <w:rFonts w:ascii="Verdana" w:hAnsi="Verdana"/>
          <w:color w:val="000000"/>
          <w:sz w:val="20"/>
        </w:rPr>
        <w:t>”</w:t>
      </w:r>
    </w:p>
    <w:p w14:paraId="2A45E904"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looked up, finally.</w:t>
      </w:r>
      <w:r w:rsidR="00E228A8">
        <w:rPr>
          <w:rFonts w:ascii="Verdana" w:hAnsi="Verdana"/>
          <w:color w:val="000000"/>
          <w:sz w:val="20"/>
        </w:rPr>
        <w:t xml:space="preserve"> “</w:t>
      </w:r>
      <w:r w:rsidRPr="00E228A8">
        <w:rPr>
          <w:rFonts w:ascii="Verdana" w:hAnsi="Verdana"/>
          <w:color w:val="000000"/>
          <w:sz w:val="20"/>
        </w:rPr>
        <w:t>What do you mean?</w:t>
      </w:r>
      <w:r w:rsidR="00E228A8">
        <w:rPr>
          <w:rFonts w:ascii="Verdana" w:hAnsi="Verdana"/>
          <w:color w:val="000000"/>
          <w:sz w:val="20"/>
        </w:rPr>
        <w:t>”</w:t>
      </w:r>
    </w:p>
    <w:p w14:paraId="0E6C7B2B" w14:textId="6161B6A4"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mean, do you have other paintings you</w:t>
      </w:r>
      <w:r>
        <w:rPr>
          <w:rFonts w:ascii="Verdana" w:hAnsi="Verdana"/>
          <w:color w:val="000000"/>
          <w:sz w:val="20"/>
        </w:rPr>
        <w:t xml:space="preserve">’ve </w:t>
      </w:r>
      <w:r w:rsidR="0057301A" w:rsidRPr="00E228A8">
        <w:rPr>
          <w:rFonts w:ascii="Verdana" w:hAnsi="Verdana"/>
          <w:color w:val="000000"/>
          <w:sz w:val="20"/>
        </w:rPr>
        <w:t>done?</w:t>
      </w:r>
      <w:r>
        <w:rPr>
          <w:rFonts w:ascii="Verdana" w:hAnsi="Verdana"/>
          <w:color w:val="000000"/>
          <w:sz w:val="20"/>
        </w:rPr>
        <w:t>”</w:t>
      </w:r>
    </w:p>
    <w:p w14:paraId="79B7BB25" w14:textId="6E37BD25"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Well, of course,</w:t>
      </w:r>
      <w:r>
        <w:rPr>
          <w:rFonts w:ascii="Verdana" w:hAnsi="Verdana"/>
          <w:color w:val="000000"/>
          <w:sz w:val="20"/>
        </w:rPr>
        <w:t xml:space="preserve">” </w:t>
      </w:r>
      <w:r w:rsidR="0057301A" w:rsidRPr="00E228A8">
        <w:rPr>
          <w:rFonts w:ascii="Verdana" w:hAnsi="Verdana"/>
          <w:color w:val="000000"/>
          <w:sz w:val="20"/>
        </w:rPr>
        <w:t>she said.</w:t>
      </w:r>
      <w:r>
        <w:rPr>
          <w:rFonts w:ascii="Verdana" w:hAnsi="Verdana"/>
          <w:color w:val="000000"/>
          <w:sz w:val="20"/>
        </w:rPr>
        <w:t xml:space="preserve"> “</w:t>
      </w:r>
      <w:r w:rsidR="0057301A" w:rsidRPr="00E228A8">
        <w:rPr>
          <w:rFonts w:ascii="Verdana" w:hAnsi="Verdana"/>
          <w:color w:val="000000"/>
          <w:sz w:val="20"/>
        </w:rPr>
        <w:t>You did</w:t>
      </w:r>
      <w:r>
        <w:rPr>
          <w:rFonts w:ascii="Verdana" w:hAnsi="Verdana"/>
          <w:color w:val="000000"/>
          <w:sz w:val="20"/>
        </w:rPr>
        <w:t>n’t</w:t>
      </w:r>
      <w:r w:rsidR="0057301A" w:rsidRPr="00E228A8">
        <w:rPr>
          <w:rFonts w:ascii="Verdana" w:hAnsi="Verdana"/>
          <w:color w:val="000000"/>
          <w:sz w:val="20"/>
        </w:rPr>
        <w:t xml:space="preserve"> think that was my first, did you? I thought you said you liked it.</w:t>
      </w:r>
      <w:r>
        <w:rPr>
          <w:rFonts w:ascii="Verdana" w:hAnsi="Verdana"/>
          <w:color w:val="000000"/>
          <w:sz w:val="20"/>
        </w:rPr>
        <w:t>”</w:t>
      </w:r>
    </w:p>
    <w:p w14:paraId="6B36F04F" w14:textId="32A668FF"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do</w:t>
      </w:r>
      <w:r w:rsidR="0057301A" w:rsidRPr="00E228A8">
        <w:rPr>
          <w:rStyle w:val="01Text"/>
          <w:rFonts w:ascii="Verdana" w:hAnsi="Verdana"/>
          <w:color w:val="000000"/>
          <w:sz w:val="20"/>
        </w:rPr>
        <w:t xml:space="preserve"> </w:t>
      </w:r>
      <w:r w:rsidR="0057301A" w:rsidRPr="00E228A8">
        <w:rPr>
          <w:rFonts w:ascii="Verdana" w:hAnsi="Verdana"/>
          <w:color w:val="000000"/>
          <w:sz w:val="20"/>
        </w:rPr>
        <w:t>like it</w:t>
      </w:r>
      <w:r w:rsidR="006F3CC0">
        <w:rPr>
          <w:rFonts w:ascii="Verdana" w:hAnsi="Verdana"/>
          <w:color w:val="000000"/>
          <w:sz w:val="20"/>
        </w:rPr>
        <w:t xml:space="preserve"> — </w:t>
      </w:r>
      <w:r w:rsidR="0057301A" w:rsidRPr="00E228A8">
        <w:rPr>
          <w:rFonts w:ascii="Verdana" w:hAnsi="Verdana"/>
          <w:color w:val="000000"/>
          <w:sz w:val="20"/>
        </w:rPr>
        <w:t>I think it</w:t>
      </w:r>
      <w:r>
        <w:rPr>
          <w:rFonts w:ascii="Verdana" w:hAnsi="Verdana"/>
          <w:color w:val="000000"/>
          <w:sz w:val="20"/>
        </w:rPr>
        <w:t>’s</w:t>
      </w:r>
      <w:r w:rsidR="0057301A" w:rsidRPr="00E228A8">
        <w:rPr>
          <w:rFonts w:ascii="Verdana" w:hAnsi="Verdana"/>
          <w:color w:val="000000"/>
          <w:sz w:val="20"/>
        </w:rPr>
        <w:t xml:space="preserve"> wonderful!</w:t>
      </w:r>
      <w:r>
        <w:rPr>
          <w:rFonts w:ascii="Verdana" w:hAnsi="Verdana"/>
          <w:color w:val="000000"/>
          <w:sz w:val="20"/>
        </w:rPr>
        <w:t>”</w:t>
      </w:r>
    </w:p>
    <w:p w14:paraId="6E37D5AA" w14:textId="7DA34255"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Then it could</w:t>
      </w:r>
      <w:r>
        <w:rPr>
          <w:rFonts w:ascii="Verdana" w:hAnsi="Verdana"/>
          <w:color w:val="000000"/>
          <w:sz w:val="20"/>
        </w:rPr>
        <w:t>n’t</w:t>
      </w:r>
      <w:r w:rsidR="0057301A" w:rsidRPr="00E228A8">
        <w:rPr>
          <w:rFonts w:ascii="Verdana" w:hAnsi="Verdana"/>
          <w:color w:val="000000"/>
          <w:sz w:val="20"/>
        </w:rPr>
        <w:t xml:space="preserve"> be my first, could it? Painting takes practice.</w:t>
      </w:r>
      <w:r>
        <w:rPr>
          <w:rFonts w:ascii="Verdana" w:hAnsi="Verdana"/>
          <w:color w:val="000000"/>
          <w:sz w:val="20"/>
        </w:rPr>
        <w:t>”</w:t>
      </w:r>
    </w:p>
    <w:p w14:paraId="56C3B488" w14:textId="66D4EBAF"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No, but... oh, I do</w:t>
      </w:r>
      <w:r>
        <w:rPr>
          <w:rFonts w:ascii="Verdana" w:hAnsi="Verdana"/>
          <w:color w:val="000000"/>
          <w:sz w:val="20"/>
        </w:rPr>
        <w:t>n’t</w:t>
      </w:r>
      <w:r w:rsidR="0057301A" w:rsidRPr="00E228A8">
        <w:rPr>
          <w:rFonts w:ascii="Verdana" w:hAnsi="Verdana"/>
          <w:color w:val="000000"/>
          <w:sz w:val="20"/>
        </w:rPr>
        <w:t xml:space="preserve"> know, I thought maybe you</w:t>
      </w:r>
      <w:r>
        <w:rPr>
          <w:rFonts w:ascii="Verdana" w:hAnsi="Verdana"/>
          <w:color w:val="000000"/>
          <w:sz w:val="20"/>
        </w:rPr>
        <w:t>’d</w:t>
      </w:r>
      <w:r w:rsidR="0057301A" w:rsidRPr="00E228A8">
        <w:rPr>
          <w:rFonts w:ascii="Verdana" w:hAnsi="Verdana"/>
          <w:color w:val="000000"/>
          <w:sz w:val="20"/>
        </w:rPr>
        <w:t xml:space="preserve"> given the others away, or thrown them out, or something.</w:t>
      </w:r>
      <w:r>
        <w:rPr>
          <w:rFonts w:ascii="Verdana" w:hAnsi="Verdana"/>
          <w:color w:val="000000"/>
          <w:sz w:val="20"/>
        </w:rPr>
        <w:t>”</w:t>
      </w:r>
    </w:p>
    <w:p w14:paraId="0AD7F0AC" w14:textId="6F0CBD36"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lastRenderedPageBreak/>
        <w:t>She shook her head and looked back at her plate; she fumbled with her fork.</w:t>
      </w:r>
    </w:p>
    <w:p w14:paraId="4C77058F"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No,</w:t>
      </w:r>
      <w:r>
        <w:rPr>
          <w:rFonts w:ascii="Verdana" w:hAnsi="Verdana"/>
          <w:color w:val="000000"/>
          <w:sz w:val="20"/>
        </w:rPr>
        <w:t xml:space="preserve">” </w:t>
      </w:r>
      <w:r w:rsidR="0057301A" w:rsidRPr="00E228A8">
        <w:rPr>
          <w:rFonts w:ascii="Verdana" w:hAnsi="Verdana"/>
          <w:color w:val="000000"/>
          <w:sz w:val="20"/>
        </w:rPr>
        <w:t>she said.</w:t>
      </w:r>
      <w:r>
        <w:rPr>
          <w:rFonts w:ascii="Verdana" w:hAnsi="Verdana"/>
          <w:color w:val="000000"/>
          <w:sz w:val="20"/>
        </w:rPr>
        <w:t xml:space="preserve"> “</w:t>
      </w:r>
      <w:r w:rsidR="0057301A" w:rsidRPr="00E228A8">
        <w:rPr>
          <w:rFonts w:ascii="Verdana" w:hAnsi="Verdana"/>
          <w:color w:val="000000"/>
          <w:sz w:val="20"/>
        </w:rPr>
        <w:t>I still have them all. All the ones that I thought were any good, anyway; I burned the early junk.</w:t>
      </w:r>
      <w:r>
        <w:rPr>
          <w:rFonts w:ascii="Verdana" w:hAnsi="Verdana"/>
          <w:color w:val="000000"/>
          <w:sz w:val="20"/>
        </w:rPr>
        <w:t>”</w:t>
      </w:r>
    </w:p>
    <w:p w14:paraId="303B8FD5"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Could I see some of them?</w:t>
      </w:r>
      <w:r>
        <w:rPr>
          <w:rFonts w:ascii="Verdana" w:hAnsi="Verdana"/>
          <w:color w:val="000000"/>
          <w:sz w:val="20"/>
        </w:rPr>
        <w:t>”</w:t>
      </w:r>
    </w:p>
    <w:p w14:paraId="25D0A655" w14:textId="46118DCC"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No,</w:t>
      </w:r>
      <w:r>
        <w:rPr>
          <w:rFonts w:ascii="Verdana" w:hAnsi="Verdana"/>
          <w:color w:val="000000"/>
          <w:sz w:val="20"/>
        </w:rPr>
        <w:t xml:space="preserve">” </w:t>
      </w:r>
      <w:r w:rsidR="0057301A" w:rsidRPr="00E228A8">
        <w:rPr>
          <w:rFonts w:ascii="Verdana" w:hAnsi="Verdana"/>
          <w:color w:val="000000"/>
          <w:sz w:val="20"/>
        </w:rPr>
        <w:t>she said</w:t>
      </w:r>
      <w:r w:rsidR="006F3CC0">
        <w:rPr>
          <w:rFonts w:ascii="Verdana" w:hAnsi="Verdana"/>
          <w:color w:val="000000"/>
          <w:sz w:val="20"/>
        </w:rPr>
        <w:t xml:space="preserve"> — </w:t>
      </w:r>
      <w:r w:rsidR="0057301A" w:rsidRPr="00E228A8">
        <w:rPr>
          <w:rFonts w:ascii="Verdana" w:hAnsi="Verdana"/>
          <w:color w:val="000000"/>
          <w:sz w:val="20"/>
        </w:rPr>
        <w:t>then softened it.</w:t>
      </w:r>
      <w:r>
        <w:rPr>
          <w:rFonts w:ascii="Verdana" w:hAnsi="Verdana"/>
          <w:color w:val="000000"/>
          <w:sz w:val="20"/>
        </w:rPr>
        <w:t xml:space="preserve"> “</w:t>
      </w:r>
      <w:r w:rsidR="0057301A" w:rsidRPr="00E228A8">
        <w:rPr>
          <w:rFonts w:ascii="Verdana" w:hAnsi="Verdana"/>
          <w:color w:val="000000"/>
          <w:sz w:val="20"/>
        </w:rPr>
        <w:t>Maybe someday, when I know you better.</w:t>
      </w:r>
      <w:r>
        <w:rPr>
          <w:rFonts w:ascii="Verdana" w:hAnsi="Verdana"/>
          <w:color w:val="000000"/>
          <w:sz w:val="20"/>
        </w:rPr>
        <w:t>”</w:t>
      </w:r>
    </w:p>
    <w:p w14:paraId="506C6E51"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nodded.</w:t>
      </w:r>
      <w:r w:rsidR="00E228A8">
        <w:rPr>
          <w:rFonts w:ascii="Verdana" w:hAnsi="Verdana"/>
          <w:color w:val="000000"/>
          <w:sz w:val="20"/>
        </w:rPr>
        <w:t xml:space="preserve"> “</w:t>
      </w:r>
      <w:r w:rsidRPr="00E228A8">
        <w:rPr>
          <w:rFonts w:ascii="Verdana" w:hAnsi="Verdana"/>
          <w:color w:val="000000"/>
          <w:sz w:val="20"/>
        </w:rPr>
        <w:t>All right,</w:t>
      </w:r>
      <w:r w:rsidR="00E228A8">
        <w:rPr>
          <w:rFonts w:ascii="Verdana" w:hAnsi="Verdana"/>
          <w:color w:val="000000"/>
          <w:sz w:val="20"/>
        </w:rPr>
        <w:t xml:space="preserve">” </w:t>
      </w:r>
      <w:r w:rsidRPr="00E228A8">
        <w:rPr>
          <w:rFonts w:ascii="Verdana" w:hAnsi="Verdana"/>
          <w:color w:val="000000"/>
          <w:sz w:val="20"/>
        </w:rPr>
        <w:t>he said. He knew not to push it any further, and changed the subject.</w:t>
      </w:r>
      <w:r w:rsidR="00E228A8">
        <w:rPr>
          <w:rFonts w:ascii="Verdana" w:hAnsi="Verdana"/>
          <w:color w:val="000000"/>
          <w:sz w:val="20"/>
        </w:rPr>
        <w:t xml:space="preserve"> “</w:t>
      </w:r>
      <w:r w:rsidRPr="00E228A8">
        <w:rPr>
          <w:rFonts w:ascii="Verdana" w:hAnsi="Verdana"/>
          <w:color w:val="000000"/>
          <w:sz w:val="20"/>
        </w:rPr>
        <w:t>Say, did you see the news today?</w:t>
      </w:r>
      <w:r w:rsidR="00E228A8">
        <w:rPr>
          <w:rFonts w:ascii="Verdana" w:hAnsi="Verdana"/>
          <w:color w:val="000000"/>
          <w:sz w:val="20"/>
        </w:rPr>
        <w:t>”</w:t>
      </w:r>
    </w:p>
    <w:p w14:paraId="6B341ED7" w14:textId="665F702F"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was patient. It was six months later, six months of carefully avoiding the subject and never looking in even when she was painting with the door open, weeks after he</w:t>
      </w:r>
      <w:r w:rsidR="00E228A8">
        <w:rPr>
          <w:rFonts w:ascii="Verdana" w:hAnsi="Verdana"/>
          <w:color w:val="000000"/>
          <w:sz w:val="20"/>
        </w:rPr>
        <w:t>’d</w:t>
      </w:r>
      <w:r w:rsidRPr="00E228A8">
        <w:rPr>
          <w:rFonts w:ascii="Verdana" w:hAnsi="Verdana"/>
          <w:color w:val="000000"/>
          <w:sz w:val="20"/>
        </w:rPr>
        <w:t xml:space="preserve"> asked her to marry him and she</w:t>
      </w:r>
      <w:r w:rsidR="00E228A8">
        <w:rPr>
          <w:rFonts w:ascii="Verdana" w:hAnsi="Verdana"/>
          <w:color w:val="000000"/>
          <w:sz w:val="20"/>
        </w:rPr>
        <w:t>’d</w:t>
      </w:r>
      <w:r w:rsidRPr="00E228A8">
        <w:rPr>
          <w:rFonts w:ascii="Verdana" w:hAnsi="Verdana"/>
          <w:color w:val="000000"/>
          <w:sz w:val="20"/>
        </w:rPr>
        <w:t xml:space="preserve"> put off a decision, that she finally told him one Sunday afternoon,</w:t>
      </w:r>
      <w:r w:rsidR="00E228A8">
        <w:rPr>
          <w:rFonts w:ascii="Verdana" w:hAnsi="Verdana"/>
          <w:color w:val="000000"/>
          <w:sz w:val="20"/>
        </w:rPr>
        <w:t xml:space="preserve"> “</w:t>
      </w:r>
      <w:r w:rsidRPr="00E228A8">
        <w:rPr>
          <w:rFonts w:ascii="Verdana" w:hAnsi="Verdana"/>
          <w:color w:val="000000"/>
          <w:sz w:val="20"/>
        </w:rPr>
        <w:t>I want to show you something.</w:t>
      </w:r>
      <w:r w:rsidR="00E228A8">
        <w:rPr>
          <w:rFonts w:ascii="Verdana" w:hAnsi="Verdana"/>
          <w:color w:val="000000"/>
          <w:sz w:val="20"/>
        </w:rPr>
        <w:t>”</w:t>
      </w:r>
    </w:p>
    <w:p w14:paraId="37DF1A58"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looked up from his magazine and asked,</w:t>
      </w:r>
      <w:r w:rsidR="00E228A8">
        <w:rPr>
          <w:rFonts w:ascii="Verdana" w:hAnsi="Verdana"/>
          <w:color w:val="000000"/>
          <w:sz w:val="20"/>
        </w:rPr>
        <w:t xml:space="preserve"> “</w:t>
      </w:r>
      <w:r w:rsidRPr="00E228A8">
        <w:rPr>
          <w:rFonts w:ascii="Verdana" w:hAnsi="Verdana"/>
          <w:color w:val="000000"/>
          <w:sz w:val="20"/>
        </w:rPr>
        <w:t>What?</w:t>
      </w:r>
      <w:r w:rsidR="00E228A8">
        <w:rPr>
          <w:rFonts w:ascii="Verdana" w:hAnsi="Verdana"/>
          <w:color w:val="000000"/>
          <w:sz w:val="20"/>
        </w:rPr>
        <w:t>”</w:t>
      </w:r>
    </w:p>
    <w:p w14:paraId="07D9A9BC" w14:textId="27E4A4E0"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was</w:t>
      </w:r>
      <w:r w:rsidR="00E228A8">
        <w:rPr>
          <w:rFonts w:ascii="Verdana" w:hAnsi="Verdana"/>
          <w:color w:val="000000"/>
          <w:sz w:val="20"/>
        </w:rPr>
        <w:t>n’t</w:t>
      </w:r>
      <w:r w:rsidRPr="00E228A8">
        <w:rPr>
          <w:rFonts w:ascii="Verdana" w:hAnsi="Verdana"/>
          <w:color w:val="000000"/>
          <w:sz w:val="20"/>
        </w:rPr>
        <w:t xml:space="preserve"> thinking about paintings; he</w:t>
      </w:r>
      <w:r w:rsidR="00E228A8">
        <w:rPr>
          <w:rFonts w:ascii="Verdana" w:hAnsi="Verdana"/>
          <w:color w:val="000000"/>
          <w:sz w:val="20"/>
        </w:rPr>
        <w:t>’d</w:t>
      </w:r>
      <w:r w:rsidRPr="00E228A8">
        <w:rPr>
          <w:rFonts w:ascii="Verdana" w:hAnsi="Verdana"/>
          <w:color w:val="000000"/>
          <w:sz w:val="20"/>
        </w:rPr>
        <w:t xml:space="preserve"> been involved in an article on Vatican politics. He blinked at her, and realized she was nervous about something. He put the magazine down.</w:t>
      </w:r>
    </w:p>
    <w:p w14:paraId="3489668A" w14:textId="75D2A589"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A painting,</w:t>
      </w:r>
      <w:r>
        <w:rPr>
          <w:rFonts w:ascii="Verdana" w:hAnsi="Verdana"/>
          <w:color w:val="000000"/>
          <w:sz w:val="20"/>
        </w:rPr>
        <w:t xml:space="preserve">” </w:t>
      </w:r>
      <w:r w:rsidR="0057301A" w:rsidRPr="00E228A8">
        <w:rPr>
          <w:rFonts w:ascii="Verdana" w:hAnsi="Verdana"/>
          <w:color w:val="000000"/>
          <w:sz w:val="20"/>
        </w:rPr>
        <w:t>she said.</w:t>
      </w:r>
    </w:p>
    <w:p w14:paraId="4BA22261" w14:textId="55426E24"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His eyes widened, and he got up quickly.</w:t>
      </w:r>
      <w:r w:rsidR="00E228A8">
        <w:rPr>
          <w:rFonts w:ascii="Verdana" w:hAnsi="Verdana"/>
          <w:color w:val="000000"/>
          <w:sz w:val="20"/>
        </w:rPr>
        <w:t xml:space="preserve"> “</w:t>
      </w:r>
      <w:r w:rsidRPr="00E228A8">
        <w:rPr>
          <w:rFonts w:ascii="Verdana" w:hAnsi="Verdana"/>
          <w:color w:val="000000"/>
          <w:sz w:val="20"/>
        </w:rPr>
        <w:t>Please,</w:t>
      </w:r>
      <w:r w:rsidR="00E228A8">
        <w:rPr>
          <w:rFonts w:ascii="Verdana" w:hAnsi="Verdana"/>
          <w:color w:val="000000"/>
          <w:sz w:val="20"/>
        </w:rPr>
        <w:t xml:space="preserve">” </w:t>
      </w:r>
      <w:r w:rsidRPr="00E228A8">
        <w:rPr>
          <w:rFonts w:ascii="Verdana" w:hAnsi="Verdana"/>
          <w:color w:val="000000"/>
          <w:sz w:val="20"/>
        </w:rPr>
        <w:t>he said,</w:t>
      </w:r>
      <w:r w:rsidR="00E228A8">
        <w:rPr>
          <w:rFonts w:ascii="Verdana" w:hAnsi="Verdana"/>
          <w:color w:val="000000"/>
          <w:sz w:val="20"/>
        </w:rPr>
        <w:t xml:space="preserve"> “</w:t>
      </w:r>
      <w:r w:rsidRPr="00E228A8">
        <w:rPr>
          <w:rFonts w:ascii="Verdana" w:hAnsi="Verdana"/>
          <w:color w:val="000000"/>
          <w:sz w:val="20"/>
        </w:rPr>
        <w:t>I</w:t>
      </w:r>
      <w:r w:rsidR="00E228A8">
        <w:rPr>
          <w:rFonts w:ascii="Verdana" w:hAnsi="Verdana"/>
          <w:color w:val="000000"/>
          <w:sz w:val="20"/>
        </w:rPr>
        <w:t>’d</w:t>
      </w:r>
      <w:r w:rsidRPr="00E228A8">
        <w:rPr>
          <w:rFonts w:ascii="Verdana" w:hAnsi="Verdana"/>
          <w:color w:val="000000"/>
          <w:sz w:val="20"/>
        </w:rPr>
        <w:t xml:space="preserve"> love to see it.</w:t>
      </w:r>
      <w:r w:rsidR="00E228A8">
        <w:rPr>
          <w:rFonts w:ascii="Verdana" w:hAnsi="Verdana"/>
          <w:color w:val="000000"/>
          <w:sz w:val="20"/>
        </w:rPr>
        <w:t>”</w:t>
      </w:r>
    </w:p>
    <w:p w14:paraId="3BD854C6" w14:textId="18356A64"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led him upstairs</w:t>
      </w:r>
      <w:r w:rsidR="006F3CC0">
        <w:rPr>
          <w:rFonts w:ascii="Verdana" w:hAnsi="Verdana"/>
          <w:color w:val="000000"/>
          <w:sz w:val="20"/>
        </w:rPr>
        <w:t xml:space="preserve"> — </w:t>
      </w:r>
      <w:r w:rsidRPr="00E228A8">
        <w:rPr>
          <w:rFonts w:ascii="Verdana" w:hAnsi="Verdana"/>
          <w:color w:val="000000"/>
          <w:sz w:val="20"/>
        </w:rPr>
        <w:t>and he noticed, as they climbed the steps, that she was breathing fast, and her hand on the banister was trembling.</w:t>
      </w:r>
    </w:p>
    <w:p w14:paraId="75390C3D" w14:textId="36B3126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was</w:t>
      </w:r>
      <w:r w:rsidR="00E228A8">
        <w:rPr>
          <w:rFonts w:ascii="Verdana" w:hAnsi="Verdana"/>
          <w:color w:val="000000"/>
          <w:sz w:val="20"/>
        </w:rPr>
        <w:t>n’t</w:t>
      </w:r>
      <w:r w:rsidRPr="00E228A8">
        <w:rPr>
          <w:rFonts w:ascii="Verdana" w:hAnsi="Verdana"/>
          <w:color w:val="000000"/>
          <w:sz w:val="20"/>
        </w:rPr>
        <w:t xml:space="preserve"> just nervous, he realized; she was</w:t>
      </w:r>
      <w:r w:rsidRPr="00E228A8">
        <w:rPr>
          <w:rStyle w:val="01Text"/>
          <w:rFonts w:ascii="Verdana" w:hAnsi="Verdana"/>
          <w:color w:val="000000"/>
          <w:sz w:val="20"/>
        </w:rPr>
        <w:t xml:space="preserve"> </w:t>
      </w:r>
      <w:r w:rsidRPr="00E228A8">
        <w:rPr>
          <w:rStyle w:val="00Text"/>
          <w:rFonts w:ascii="Verdana" w:hAnsi="Verdana"/>
          <w:color w:val="000000"/>
          <w:sz w:val="20"/>
        </w:rPr>
        <w:t>scared</w:t>
      </w:r>
      <w:r w:rsidRPr="00E228A8">
        <w:rPr>
          <w:rFonts w:ascii="Verdana" w:hAnsi="Verdana"/>
          <w:color w:val="000000"/>
          <w:sz w:val="20"/>
        </w:rPr>
        <w:t>.</w:t>
      </w:r>
    </w:p>
    <w:p w14:paraId="289777F9"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Of what? Of his reaction to her painting?</w:t>
      </w:r>
    </w:p>
    <w:p w14:paraId="55E25004" w14:textId="3B4765F6"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That was silly; even if it was trash, did</w:t>
      </w:r>
      <w:r w:rsidR="00E228A8">
        <w:rPr>
          <w:rFonts w:ascii="Verdana" w:hAnsi="Verdana"/>
          <w:color w:val="000000"/>
          <w:sz w:val="20"/>
        </w:rPr>
        <w:t>n’t</w:t>
      </w:r>
      <w:r w:rsidRPr="00E228A8">
        <w:rPr>
          <w:rFonts w:ascii="Verdana" w:hAnsi="Verdana"/>
          <w:color w:val="000000"/>
          <w:sz w:val="20"/>
        </w:rPr>
        <w:t xml:space="preserve"> she trust him to be tactful?</w:t>
      </w:r>
    </w:p>
    <w:p w14:paraId="66248B02" w14:textId="1985C511"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led the way into one of the rooms she ordinarily kept locked</w:t>
      </w:r>
      <w:r w:rsidR="006F3CC0">
        <w:rPr>
          <w:rFonts w:ascii="Verdana" w:hAnsi="Verdana"/>
          <w:color w:val="000000"/>
          <w:sz w:val="20"/>
        </w:rPr>
        <w:t xml:space="preserve"> — </w:t>
      </w:r>
      <w:r w:rsidRPr="00E228A8">
        <w:rPr>
          <w:rFonts w:ascii="Verdana" w:hAnsi="Verdana"/>
          <w:color w:val="000000"/>
          <w:sz w:val="20"/>
        </w:rPr>
        <w:t>a small bedroom at the back of the house, full of dusty sunlight and faded pastel furniture.</w:t>
      </w:r>
    </w:p>
    <w:p w14:paraId="22F5B899"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painting was the brightest thing in the room; it stood propped up on the dresser. He stepped over to look at it.</w:t>
      </w:r>
    </w:p>
    <w:p w14:paraId="47B79C80"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stepped out of his way, not saying a word.</w:t>
      </w:r>
    </w:p>
    <w:p w14:paraId="69FBA8F3" w14:textId="7E735AF1"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It was an odd scene</w:t>
      </w:r>
      <w:r w:rsidR="006F3CC0">
        <w:rPr>
          <w:rFonts w:ascii="Verdana" w:hAnsi="Verdana"/>
          <w:color w:val="000000"/>
          <w:sz w:val="20"/>
        </w:rPr>
        <w:t xml:space="preserve"> — </w:t>
      </w:r>
      <w:r w:rsidRPr="00E228A8">
        <w:rPr>
          <w:rFonts w:ascii="Verdana" w:hAnsi="Verdana"/>
          <w:color w:val="000000"/>
          <w:sz w:val="20"/>
        </w:rPr>
        <w:t>a little girl in a pink party dress standing in a littered alleyway against a nighttime background of pawn shops and strip joints, handing a single red rose to a man in a black leather coat. The dress, the rose, the neon signs, the red bandanna the man wore at his throat, all seemed to shimmer, patches of brilliant color against the washed-out, grayed and decayed background.</w:t>
      </w:r>
    </w:p>
    <w:p w14:paraId="768D52EF" w14:textId="1C8E2FEB"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faces looked oddly familiar, but Gordon could</w:t>
      </w:r>
      <w:r w:rsidR="00E228A8">
        <w:rPr>
          <w:rFonts w:ascii="Verdana" w:hAnsi="Verdana"/>
          <w:color w:val="000000"/>
          <w:sz w:val="20"/>
        </w:rPr>
        <w:t>n’t</w:t>
      </w:r>
      <w:r w:rsidRPr="00E228A8">
        <w:rPr>
          <w:rFonts w:ascii="Verdana" w:hAnsi="Verdana"/>
          <w:color w:val="000000"/>
          <w:sz w:val="20"/>
        </w:rPr>
        <w:t xml:space="preserve"> place them; he supposed they were just models he</w:t>
      </w:r>
      <w:r w:rsidR="00E228A8">
        <w:rPr>
          <w:rFonts w:ascii="Verdana" w:hAnsi="Verdana"/>
          <w:color w:val="000000"/>
          <w:sz w:val="20"/>
        </w:rPr>
        <w:t>’d</w:t>
      </w:r>
      <w:r w:rsidRPr="00E228A8">
        <w:rPr>
          <w:rFonts w:ascii="Verdana" w:hAnsi="Verdana"/>
          <w:color w:val="000000"/>
          <w:sz w:val="20"/>
        </w:rPr>
        <w:t xml:space="preserve"> seen in magazines, or something.</w:t>
      </w:r>
    </w:p>
    <w:p w14:paraId="26B380CE"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stared at the painting, taking in every bit of it.</w:t>
      </w:r>
    </w:p>
    <w:p w14:paraId="4F611A8E" w14:textId="0A1B010C"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 pawn shop window held a display of watches, and he could read the time on each one; a barroom window reflected a bow in the little girl</w:t>
      </w:r>
      <w:r w:rsidR="00E228A8">
        <w:rPr>
          <w:rFonts w:ascii="Verdana" w:hAnsi="Verdana"/>
          <w:color w:val="000000"/>
          <w:sz w:val="20"/>
        </w:rPr>
        <w:t>’s</w:t>
      </w:r>
      <w:r w:rsidRPr="00E228A8">
        <w:rPr>
          <w:rFonts w:ascii="Verdana" w:hAnsi="Verdana"/>
          <w:color w:val="000000"/>
          <w:sz w:val="20"/>
        </w:rPr>
        <w:t xml:space="preserve"> hair, and also a woman in a tight black skirt who was</w:t>
      </w:r>
      <w:r w:rsidR="00E228A8">
        <w:rPr>
          <w:rFonts w:ascii="Verdana" w:hAnsi="Verdana"/>
          <w:color w:val="000000"/>
          <w:sz w:val="20"/>
        </w:rPr>
        <w:t>n’t</w:t>
      </w:r>
      <w:r w:rsidRPr="00E228A8">
        <w:rPr>
          <w:rFonts w:ascii="Verdana" w:hAnsi="Verdana"/>
          <w:color w:val="000000"/>
          <w:sz w:val="20"/>
        </w:rPr>
        <w:t xml:space="preserve"> in the foreground.</w:t>
      </w:r>
    </w:p>
    <w:p w14:paraId="352EA56D" w14:textId="5B8DCCC1"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Everything was perfectly realized, no detail missed. The neon lights colored the little girl</w:t>
      </w:r>
      <w:r w:rsidR="00E228A8">
        <w:rPr>
          <w:rFonts w:ascii="Verdana" w:hAnsi="Verdana"/>
          <w:color w:val="000000"/>
          <w:sz w:val="20"/>
        </w:rPr>
        <w:t>’s</w:t>
      </w:r>
      <w:r w:rsidRPr="00E228A8">
        <w:rPr>
          <w:rFonts w:ascii="Verdana" w:hAnsi="Verdana"/>
          <w:color w:val="000000"/>
          <w:sz w:val="20"/>
        </w:rPr>
        <w:t xml:space="preserve"> shiny black shoes and the man</w:t>
      </w:r>
      <w:r w:rsidR="00E228A8">
        <w:rPr>
          <w:rFonts w:ascii="Verdana" w:hAnsi="Verdana"/>
          <w:color w:val="000000"/>
          <w:sz w:val="20"/>
        </w:rPr>
        <w:t>’s</w:t>
      </w:r>
      <w:r w:rsidRPr="00E228A8">
        <w:rPr>
          <w:rFonts w:ascii="Verdana" w:hAnsi="Verdana"/>
          <w:color w:val="000000"/>
          <w:sz w:val="20"/>
        </w:rPr>
        <w:t xml:space="preserve"> leather coat; the man needed a shave. The rose was ever so slightly past its peak, the petals just beginning to droop.</w:t>
      </w:r>
    </w:p>
    <w:p w14:paraId="36D4611D" w14:textId="7672926F"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It</w:t>
      </w:r>
      <w:r>
        <w:rPr>
          <w:rFonts w:ascii="Verdana" w:hAnsi="Verdana"/>
          <w:color w:val="000000"/>
          <w:sz w:val="20"/>
        </w:rPr>
        <w:t>’s</w:t>
      </w:r>
      <w:r w:rsidR="0057301A" w:rsidRPr="00E228A8">
        <w:rPr>
          <w:rFonts w:ascii="Verdana" w:hAnsi="Verdana"/>
          <w:color w:val="000000"/>
          <w:sz w:val="20"/>
        </w:rPr>
        <w:t xml:space="preserve"> wonderful,</w:t>
      </w:r>
      <w:r>
        <w:rPr>
          <w:rFonts w:ascii="Verdana" w:hAnsi="Verdana"/>
          <w:color w:val="000000"/>
          <w:sz w:val="20"/>
        </w:rPr>
        <w:t xml:space="preserve">” </w:t>
      </w:r>
      <w:r w:rsidR="0057301A" w:rsidRPr="00E228A8">
        <w:rPr>
          <w:rFonts w:ascii="Verdana" w:hAnsi="Verdana"/>
          <w:color w:val="000000"/>
          <w:sz w:val="20"/>
        </w:rPr>
        <w:t>Gordon said.</w:t>
      </w:r>
    </w:p>
    <w:p w14:paraId="005677C2" w14:textId="55240F86"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You like it?</w:t>
      </w:r>
      <w:r>
        <w:rPr>
          <w:rFonts w:ascii="Verdana" w:hAnsi="Verdana"/>
          <w:color w:val="000000"/>
          <w:sz w:val="20"/>
        </w:rPr>
        <w:t xml:space="preserve">” </w:t>
      </w:r>
      <w:r w:rsidR="0057301A" w:rsidRPr="00E228A8">
        <w:rPr>
          <w:rFonts w:ascii="Verdana" w:hAnsi="Verdana"/>
          <w:color w:val="000000"/>
          <w:sz w:val="20"/>
        </w:rPr>
        <w:t>Janice said, smiling shyly.</w:t>
      </w:r>
    </w:p>
    <w:p w14:paraId="789CD41D"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love</w:t>
      </w:r>
      <w:r w:rsidR="0057301A" w:rsidRPr="00E228A8">
        <w:rPr>
          <w:rStyle w:val="01Text"/>
          <w:rFonts w:ascii="Verdana" w:hAnsi="Verdana"/>
          <w:color w:val="000000"/>
          <w:sz w:val="20"/>
        </w:rPr>
        <w:t xml:space="preserve"> </w:t>
      </w:r>
      <w:r w:rsidR="0057301A" w:rsidRPr="00E228A8">
        <w:rPr>
          <w:rFonts w:ascii="Verdana" w:hAnsi="Verdana"/>
          <w:color w:val="000000"/>
          <w:sz w:val="20"/>
        </w:rPr>
        <w:t>it. Did you... what did you use for models? All the little touches...</w:t>
      </w:r>
      <w:r>
        <w:rPr>
          <w:rFonts w:ascii="Verdana" w:hAnsi="Verdana"/>
          <w:color w:val="000000"/>
          <w:sz w:val="20"/>
        </w:rPr>
        <w:t>”</w:t>
      </w:r>
    </w:p>
    <w:p w14:paraId="2C0FA644"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No models. I made it all up.</w:t>
      </w:r>
      <w:r>
        <w:rPr>
          <w:rFonts w:ascii="Verdana" w:hAnsi="Verdana"/>
          <w:color w:val="000000"/>
          <w:sz w:val="20"/>
        </w:rPr>
        <w:t>”</w:t>
      </w:r>
    </w:p>
    <w:p w14:paraId="7A93AE5F" w14:textId="5FF3BE08"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That</w:t>
      </w:r>
      <w:r>
        <w:rPr>
          <w:rFonts w:ascii="Verdana" w:hAnsi="Verdana"/>
          <w:color w:val="000000"/>
          <w:sz w:val="20"/>
        </w:rPr>
        <w:t>’s</w:t>
      </w:r>
      <w:r w:rsidR="0057301A" w:rsidRPr="00E228A8">
        <w:rPr>
          <w:rFonts w:ascii="Verdana" w:hAnsi="Verdana"/>
          <w:color w:val="000000"/>
          <w:sz w:val="20"/>
        </w:rPr>
        <w:t xml:space="preserve"> amazing!</w:t>
      </w:r>
      <w:r>
        <w:rPr>
          <w:rFonts w:ascii="Verdana" w:hAnsi="Verdana"/>
          <w:color w:val="000000"/>
          <w:sz w:val="20"/>
        </w:rPr>
        <w:t xml:space="preserve">” </w:t>
      </w:r>
      <w:r w:rsidR="0057301A" w:rsidRPr="00E228A8">
        <w:rPr>
          <w:rFonts w:ascii="Verdana" w:hAnsi="Verdana"/>
          <w:color w:val="000000"/>
          <w:sz w:val="20"/>
        </w:rPr>
        <w:t>He turned and glanced at her</w:t>
      </w:r>
      <w:r w:rsidR="006F3CC0">
        <w:rPr>
          <w:rFonts w:ascii="Verdana" w:hAnsi="Verdana"/>
          <w:color w:val="000000"/>
          <w:sz w:val="20"/>
        </w:rPr>
        <w:t xml:space="preserve"> — </w:t>
      </w:r>
      <w:r w:rsidR="0057301A" w:rsidRPr="00E228A8">
        <w:rPr>
          <w:rFonts w:ascii="Verdana" w:hAnsi="Verdana"/>
          <w:color w:val="000000"/>
          <w:sz w:val="20"/>
        </w:rPr>
        <w:t>she was radiant, basking in his acceptance.</w:t>
      </w:r>
    </w:p>
    <w:p w14:paraId="5D0D4717" w14:textId="690066BC"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w:t>
      </w:r>
      <w:r>
        <w:rPr>
          <w:rFonts w:ascii="Verdana" w:hAnsi="Verdana"/>
          <w:color w:val="000000"/>
          <w:sz w:val="20"/>
        </w:rPr>
        <w:t>’ll</w:t>
      </w:r>
      <w:r w:rsidR="0057301A" w:rsidRPr="00E228A8">
        <w:rPr>
          <w:rFonts w:ascii="Verdana" w:hAnsi="Verdana"/>
          <w:color w:val="000000"/>
          <w:sz w:val="20"/>
        </w:rPr>
        <w:t xml:space="preserve"> leave it here, then,</w:t>
      </w:r>
      <w:r>
        <w:rPr>
          <w:rFonts w:ascii="Verdana" w:hAnsi="Verdana"/>
          <w:color w:val="000000"/>
          <w:sz w:val="20"/>
        </w:rPr>
        <w:t xml:space="preserve">” </w:t>
      </w:r>
      <w:r w:rsidR="0057301A" w:rsidRPr="00E228A8">
        <w:rPr>
          <w:rFonts w:ascii="Verdana" w:hAnsi="Verdana"/>
          <w:color w:val="000000"/>
          <w:sz w:val="20"/>
        </w:rPr>
        <w:t>she said,</w:t>
      </w:r>
      <w:r>
        <w:rPr>
          <w:rFonts w:ascii="Verdana" w:hAnsi="Verdana"/>
          <w:color w:val="000000"/>
          <w:sz w:val="20"/>
        </w:rPr>
        <w:t xml:space="preserve"> “</w:t>
      </w:r>
      <w:r w:rsidR="0057301A" w:rsidRPr="00E228A8">
        <w:rPr>
          <w:rFonts w:ascii="Verdana" w:hAnsi="Verdana"/>
          <w:color w:val="000000"/>
          <w:sz w:val="20"/>
        </w:rPr>
        <w:t>and I wo</w:t>
      </w:r>
      <w:r>
        <w:rPr>
          <w:rFonts w:ascii="Verdana" w:hAnsi="Verdana"/>
          <w:color w:val="000000"/>
          <w:sz w:val="20"/>
        </w:rPr>
        <w:t>n’t</w:t>
      </w:r>
      <w:r w:rsidR="0057301A" w:rsidRPr="00E228A8">
        <w:rPr>
          <w:rFonts w:ascii="Verdana" w:hAnsi="Verdana"/>
          <w:color w:val="000000"/>
          <w:sz w:val="20"/>
        </w:rPr>
        <w:t xml:space="preserve"> lock the door.</w:t>
      </w:r>
      <w:r>
        <w:rPr>
          <w:rFonts w:ascii="Verdana" w:hAnsi="Verdana"/>
          <w:color w:val="000000"/>
          <w:sz w:val="20"/>
        </w:rPr>
        <w:t>”</w:t>
      </w:r>
    </w:p>
    <w:p w14:paraId="336FD032"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Could we put it out on display, somewhere?</w:t>
      </w:r>
      <w:r>
        <w:rPr>
          <w:rFonts w:ascii="Verdana" w:hAnsi="Verdana"/>
          <w:color w:val="000000"/>
          <w:sz w:val="20"/>
        </w:rPr>
        <w:t>”</w:t>
      </w:r>
    </w:p>
    <w:p w14:paraId="150C4959" w14:textId="6C43B1C8"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Her smile vanished.</w:t>
      </w:r>
      <w:r w:rsidR="00E228A8">
        <w:rPr>
          <w:rFonts w:ascii="Verdana" w:hAnsi="Verdana"/>
          <w:color w:val="000000"/>
          <w:sz w:val="20"/>
        </w:rPr>
        <w:t xml:space="preserve"> “</w:t>
      </w:r>
      <w:r w:rsidRPr="00E228A8">
        <w:rPr>
          <w:rFonts w:ascii="Verdana" w:hAnsi="Verdana"/>
          <w:color w:val="000000"/>
          <w:sz w:val="20"/>
        </w:rPr>
        <w:t>Oh, no!</w:t>
      </w:r>
      <w:r w:rsidR="00E228A8">
        <w:rPr>
          <w:rFonts w:ascii="Verdana" w:hAnsi="Verdana"/>
          <w:color w:val="000000"/>
          <w:sz w:val="20"/>
        </w:rPr>
        <w:t xml:space="preserve">” </w:t>
      </w:r>
      <w:r w:rsidRPr="00E228A8">
        <w:rPr>
          <w:rFonts w:ascii="Verdana" w:hAnsi="Verdana"/>
          <w:color w:val="000000"/>
          <w:sz w:val="20"/>
        </w:rPr>
        <w:t>she said.</w:t>
      </w:r>
      <w:r w:rsidR="00E228A8">
        <w:rPr>
          <w:rFonts w:ascii="Verdana" w:hAnsi="Verdana"/>
          <w:color w:val="000000"/>
          <w:sz w:val="20"/>
        </w:rPr>
        <w:t xml:space="preserve"> “</w:t>
      </w:r>
      <w:r w:rsidRPr="00E228A8">
        <w:rPr>
          <w:rFonts w:ascii="Verdana" w:hAnsi="Verdana"/>
          <w:color w:val="000000"/>
          <w:sz w:val="20"/>
        </w:rPr>
        <w:t>I could</w:t>
      </w:r>
      <w:r w:rsidR="00E228A8">
        <w:rPr>
          <w:rFonts w:ascii="Verdana" w:hAnsi="Verdana"/>
          <w:color w:val="000000"/>
          <w:sz w:val="20"/>
        </w:rPr>
        <w:t>n’t</w:t>
      </w:r>
      <w:r w:rsidRPr="00E228A8">
        <w:rPr>
          <w:rFonts w:ascii="Verdana" w:hAnsi="Verdana"/>
          <w:color w:val="000000"/>
          <w:sz w:val="20"/>
        </w:rPr>
        <w:t xml:space="preserve"> let anyone else see it.</w:t>
      </w:r>
      <w:r w:rsidR="00E228A8">
        <w:rPr>
          <w:rFonts w:ascii="Verdana" w:hAnsi="Verdana"/>
          <w:color w:val="000000"/>
          <w:sz w:val="20"/>
        </w:rPr>
        <w:t xml:space="preserve">” </w:t>
      </w:r>
      <w:r w:rsidRPr="00E228A8">
        <w:rPr>
          <w:rFonts w:ascii="Verdana" w:hAnsi="Verdana"/>
          <w:color w:val="000000"/>
          <w:sz w:val="20"/>
        </w:rPr>
        <w:t>She saw the disappointment on his face, and added,</w:t>
      </w:r>
      <w:r w:rsidR="00E228A8">
        <w:rPr>
          <w:rFonts w:ascii="Verdana" w:hAnsi="Verdana"/>
          <w:color w:val="000000"/>
          <w:sz w:val="20"/>
        </w:rPr>
        <w:t xml:space="preserve"> “</w:t>
      </w:r>
      <w:r w:rsidRPr="00E228A8">
        <w:rPr>
          <w:rFonts w:ascii="Verdana" w:hAnsi="Verdana"/>
          <w:color w:val="000000"/>
          <w:sz w:val="20"/>
        </w:rPr>
        <w:t>Not yet.</w:t>
      </w:r>
      <w:r w:rsidR="00E228A8">
        <w:rPr>
          <w:rFonts w:ascii="Verdana" w:hAnsi="Verdana"/>
          <w:color w:val="000000"/>
          <w:sz w:val="20"/>
        </w:rPr>
        <w:t>”</w:t>
      </w:r>
    </w:p>
    <w:p w14:paraId="74699BD7" w14:textId="6392E29B"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All right,</w:t>
      </w:r>
      <w:r>
        <w:rPr>
          <w:rFonts w:ascii="Verdana" w:hAnsi="Verdana"/>
          <w:color w:val="000000"/>
          <w:sz w:val="20"/>
        </w:rPr>
        <w:t xml:space="preserve">” </w:t>
      </w:r>
      <w:r w:rsidR="0057301A" w:rsidRPr="00E228A8">
        <w:rPr>
          <w:rFonts w:ascii="Verdana" w:hAnsi="Verdana"/>
          <w:color w:val="000000"/>
          <w:sz w:val="20"/>
        </w:rPr>
        <w:t>he said. Then he went back to staring at the painting.</w:t>
      </w:r>
    </w:p>
    <w:p w14:paraId="128C8C1B" w14:textId="628150B5"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did</w:t>
      </w:r>
      <w:r w:rsidR="00E228A8">
        <w:rPr>
          <w:rFonts w:ascii="Verdana" w:hAnsi="Verdana"/>
          <w:color w:val="000000"/>
          <w:sz w:val="20"/>
        </w:rPr>
        <w:t>n’t</w:t>
      </w:r>
      <w:r w:rsidRPr="00E228A8">
        <w:rPr>
          <w:rFonts w:ascii="Verdana" w:hAnsi="Verdana"/>
          <w:color w:val="000000"/>
          <w:sz w:val="20"/>
        </w:rPr>
        <w:t xml:space="preserve"> just have talent, he thought; she was a</w:t>
      </w:r>
      <w:r w:rsidRPr="00E228A8">
        <w:rPr>
          <w:rStyle w:val="01Text"/>
          <w:rFonts w:ascii="Verdana" w:hAnsi="Verdana"/>
          <w:color w:val="000000"/>
          <w:sz w:val="20"/>
        </w:rPr>
        <w:t xml:space="preserve"> </w:t>
      </w:r>
      <w:r w:rsidRPr="00E228A8">
        <w:rPr>
          <w:rStyle w:val="00Text"/>
          <w:rFonts w:ascii="Verdana" w:hAnsi="Verdana"/>
          <w:color w:val="000000"/>
          <w:sz w:val="20"/>
        </w:rPr>
        <w:t>genius</w:t>
      </w:r>
      <w:r w:rsidRPr="00E228A8">
        <w:rPr>
          <w:rFonts w:ascii="Verdana" w:hAnsi="Verdana"/>
          <w:color w:val="000000"/>
          <w:sz w:val="20"/>
        </w:rPr>
        <w:t>.</w:t>
      </w:r>
    </w:p>
    <w:p w14:paraId="34E7AB2C"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Why did she hide it so completely?</w:t>
      </w:r>
    </w:p>
    <w:p w14:paraId="369E75C6" w14:textId="6947C618"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looked at her with a whole new sense of wonder. Who</w:t>
      </w:r>
      <w:r w:rsidRPr="00E228A8">
        <w:rPr>
          <w:rStyle w:val="01Text"/>
          <w:rFonts w:ascii="Verdana" w:hAnsi="Verdana"/>
          <w:color w:val="000000"/>
          <w:sz w:val="20"/>
        </w:rPr>
        <w:t xml:space="preserve"> </w:t>
      </w:r>
      <w:r w:rsidRPr="00E228A8">
        <w:rPr>
          <w:rStyle w:val="00Text"/>
          <w:rFonts w:ascii="Verdana" w:hAnsi="Verdana"/>
          <w:color w:val="000000"/>
          <w:sz w:val="20"/>
        </w:rPr>
        <w:t>was</w:t>
      </w:r>
      <w:r w:rsidRPr="00E228A8">
        <w:rPr>
          <w:rStyle w:val="01Text"/>
          <w:rFonts w:ascii="Verdana" w:hAnsi="Verdana"/>
          <w:color w:val="000000"/>
          <w:sz w:val="20"/>
        </w:rPr>
        <w:t xml:space="preserve"> </w:t>
      </w:r>
      <w:r w:rsidRPr="00E228A8">
        <w:rPr>
          <w:rFonts w:ascii="Verdana" w:hAnsi="Verdana"/>
          <w:color w:val="000000"/>
          <w:sz w:val="20"/>
        </w:rPr>
        <w:t>this woman he was living with? She obviously had depths he had</w:t>
      </w:r>
      <w:r w:rsidR="00E228A8">
        <w:rPr>
          <w:rFonts w:ascii="Verdana" w:hAnsi="Verdana"/>
          <w:color w:val="000000"/>
          <w:sz w:val="20"/>
        </w:rPr>
        <w:t>n’t</w:t>
      </w:r>
      <w:r w:rsidRPr="00E228A8">
        <w:rPr>
          <w:rFonts w:ascii="Verdana" w:hAnsi="Verdana"/>
          <w:color w:val="000000"/>
          <w:sz w:val="20"/>
        </w:rPr>
        <w:t xml:space="preserve"> even imagined.</w:t>
      </w:r>
    </w:p>
    <w:p w14:paraId="78190F02"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turned back to the painting.</w:t>
      </w:r>
    </w:p>
    <w:p w14:paraId="7461B702"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Why had she painted that particular scene?</w:t>
      </w:r>
    </w:p>
    <w:p w14:paraId="63B6CE85"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lastRenderedPageBreak/>
        <w:t>Why was that the painting she had chosen to show him, rather than the one of the Victorian women?</w:t>
      </w:r>
    </w:p>
    <w:p w14:paraId="771DBBD3"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It was a mystery.</w:t>
      </w:r>
    </w:p>
    <w:p w14:paraId="4ABB82FD"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When he looked again she was gone, slipped silently away.</w:t>
      </w:r>
    </w:p>
    <w:p w14:paraId="169D0F23"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took to reading in that little back bedroom, where he could look up at the painting every so often.</w:t>
      </w:r>
    </w:p>
    <w:p w14:paraId="225A626C"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It was a month later that the second painting appeared. He went into the room, book in hand, and stopped dead.</w:t>
      </w:r>
    </w:p>
    <w:p w14:paraId="007E7F43" w14:textId="631A98F8"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two paintings were side by side on the dresser, the girl in the alley and the new one, of a plump man standing in a forest clearing, smiling beatifically, arms spread wide as he looked up at something that was</w:t>
      </w:r>
      <w:r w:rsidR="00E228A8">
        <w:rPr>
          <w:rFonts w:ascii="Verdana" w:hAnsi="Verdana"/>
          <w:color w:val="000000"/>
          <w:sz w:val="20"/>
        </w:rPr>
        <w:t>n’t</w:t>
      </w:r>
      <w:r w:rsidRPr="00E228A8">
        <w:rPr>
          <w:rFonts w:ascii="Verdana" w:hAnsi="Verdana"/>
          <w:color w:val="000000"/>
          <w:sz w:val="20"/>
        </w:rPr>
        <w:t xml:space="preserve"> in the scene, bands of sunlight spilling down between the trees and streaking bright colors across the mysterious dark green forest gloom, the brightest light bleaching the man</w:t>
      </w:r>
      <w:r w:rsidR="00E228A8">
        <w:rPr>
          <w:rFonts w:ascii="Verdana" w:hAnsi="Verdana"/>
          <w:color w:val="000000"/>
          <w:sz w:val="20"/>
        </w:rPr>
        <w:t>’s</w:t>
      </w:r>
      <w:r w:rsidRPr="00E228A8">
        <w:rPr>
          <w:rFonts w:ascii="Verdana" w:hAnsi="Verdana"/>
          <w:color w:val="000000"/>
          <w:sz w:val="20"/>
        </w:rPr>
        <w:t xml:space="preserve"> face almost white.</w:t>
      </w:r>
    </w:p>
    <w:p w14:paraId="0D9D3CD4"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Again, it was a stunning work. Gordon stared.</w:t>
      </w:r>
    </w:p>
    <w:p w14:paraId="5A5AE60E" w14:textId="406C8FB4"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Do you like it?</w:t>
      </w:r>
      <w:r>
        <w:rPr>
          <w:rFonts w:ascii="Verdana" w:hAnsi="Verdana"/>
          <w:color w:val="000000"/>
          <w:sz w:val="20"/>
        </w:rPr>
        <w:t xml:space="preserve">” </w:t>
      </w:r>
      <w:r w:rsidR="0057301A" w:rsidRPr="00E228A8">
        <w:rPr>
          <w:rFonts w:ascii="Verdana" w:hAnsi="Verdana"/>
          <w:color w:val="000000"/>
          <w:sz w:val="20"/>
        </w:rPr>
        <w:t>Janice asked at dinner that night.</w:t>
      </w:r>
    </w:p>
    <w:p w14:paraId="61E7AB45" w14:textId="486D51DE"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did</w:t>
      </w:r>
      <w:r w:rsidR="00E228A8">
        <w:rPr>
          <w:rFonts w:ascii="Verdana" w:hAnsi="Verdana"/>
          <w:color w:val="000000"/>
          <w:sz w:val="20"/>
        </w:rPr>
        <w:t>n’t</w:t>
      </w:r>
      <w:r w:rsidRPr="00E228A8">
        <w:rPr>
          <w:rFonts w:ascii="Verdana" w:hAnsi="Verdana"/>
          <w:color w:val="000000"/>
          <w:sz w:val="20"/>
        </w:rPr>
        <w:t xml:space="preserve"> pretend not to understand.</w:t>
      </w:r>
    </w:p>
    <w:p w14:paraId="509B2FF1" w14:textId="4A86DB72"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love it,</w:t>
      </w:r>
      <w:r>
        <w:rPr>
          <w:rFonts w:ascii="Verdana" w:hAnsi="Verdana"/>
          <w:color w:val="000000"/>
          <w:sz w:val="20"/>
        </w:rPr>
        <w:t xml:space="preserve">” </w:t>
      </w:r>
      <w:r w:rsidR="0057301A" w:rsidRPr="00E228A8">
        <w:rPr>
          <w:rFonts w:ascii="Verdana" w:hAnsi="Verdana"/>
          <w:color w:val="000000"/>
          <w:sz w:val="20"/>
        </w:rPr>
        <w:t>he said.</w:t>
      </w:r>
    </w:p>
    <w:p w14:paraId="6C8B0298"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beamed at him, and hummed to herself later, when she cleared away the dishes.</w:t>
      </w:r>
    </w:p>
    <w:p w14:paraId="2BEF7D74" w14:textId="13107FC6"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Two more paintings appeared a fortnight later</w:t>
      </w:r>
      <w:r w:rsidR="006F3CC0">
        <w:rPr>
          <w:rFonts w:ascii="Verdana" w:hAnsi="Verdana"/>
          <w:color w:val="000000"/>
          <w:sz w:val="20"/>
        </w:rPr>
        <w:t xml:space="preserve"> — </w:t>
      </w:r>
      <w:r w:rsidRPr="00E228A8">
        <w:rPr>
          <w:rFonts w:ascii="Verdana" w:hAnsi="Verdana"/>
          <w:color w:val="000000"/>
          <w:sz w:val="20"/>
        </w:rPr>
        <w:t>a woman in a white gown trimmed with red, blue, and gold, standing in a ruined church; and a man reading a newspaper on an otherwise-empty subway platform as an express ran by. The newspaper headline was</w:t>
      </w:r>
      <w:r w:rsidRPr="00E228A8">
        <w:rPr>
          <w:rStyle w:val="01Text"/>
          <w:rFonts w:ascii="Verdana" w:hAnsi="Verdana"/>
          <w:color w:val="000000"/>
          <w:sz w:val="20"/>
        </w:rPr>
        <w:t xml:space="preserve"> </w:t>
      </w:r>
      <w:r w:rsidRPr="00E228A8">
        <w:rPr>
          <w:rFonts w:ascii="Verdana" w:hAnsi="Verdana"/>
          <w:color w:val="000000"/>
          <w:sz w:val="20"/>
        </w:rPr>
        <w:t>Subway Killer Strikes Again, and it was only after he read that that Gordon noticed the bloodstain on the concrete by the man</w:t>
      </w:r>
      <w:r w:rsidR="00E228A8">
        <w:rPr>
          <w:rFonts w:ascii="Verdana" w:hAnsi="Verdana"/>
          <w:color w:val="000000"/>
          <w:sz w:val="20"/>
        </w:rPr>
        <w:t>’s</w:t>
      </w:r>
      <w:r w:rsidRPr="00E228A8">
        <w:rPr>
          <w:rFonts w:ascii="Verdana" w:hAnsi="Verdana"/>
          <w:color w:val="000000"/>
          <w:sz w:val="20"/>
        </w:rPr>
        <w:t xml:space="preserve"> foot.</w:t>
      </w:r>
    </w:p>
    <w:p w14:paraId="1DAC84EA"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Why had Janice painted such a thing? Why had she chosen that as one of the handful he was allowed to see?</w:t>
      </w:r>
    </w:p>
    <w:p w14:paraId="7E73BA34" w14:textId="0C027A48"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And why did</w:t>
      </w:r>
      <w:r w:rsidR="00E228A8">
        <w:rPr>
          <w:rFonts w:ascii="Verdana" w:hAnsi="Verdana"/>
          <w:color w:val="000000"/>
          <w:sz w:val="20"/>
        </w:rPr>
        <w:t>n’t</w:t>
      </w:r>
      <w:r w:rsidRPr="00E228A8">
        <w:rPr>
          <w:rFonts w:ascii="Verdana" w:hAnsi="Verdana"/>
          <w:color w:val="000000"/>
          <w:sz w:val="20"/>
        </w:rPr>
        <w:t xml:space="preserve"> she let him see the others? Why did</w:t>
      </w:r>
      <w:r w:rsidR="00E228A8">
        <w:rPr>
          <w:rFonts w:ascii="Verdana" w:hAnsi="Verdana"/>
          <w:color w:val="000000"/>
          <w:sz w:val="20"/>
        </w:rPr>
        <w:t>n’t</w:t>
      </w:r>
      <w:r w:rsidRPr="00E228A8">
        <w:rPr>
          <w:rFonts w:ascii="Verdana" w:hAnsi="Verdana"/>
          <w:color w:val="000000"/>
          <w:sz w:val="20"/>
        </w:rPr>
        <w:t xml:space="preserve"> she let anyone</w:t>
      </w:r>
      <w:r w:rsidRPr="00E228A8">
        <w:rPr>
          <w:rStyle w:val="01Text"/>
          <w:rFonts w:ascii="Verdana" w:hAnsi="Verdana"/>
          <w:color w:val="000000"/>
          <w:sz w:val="20"/>
        </w:rPr>
        <w:t xml:space="preserve"> </w:t>
      </w:r>
      <w:r w:rsidRPr="00E228A8">
        <w:rPr>
          <w:rStyle w:val="00Text"/>
          <w:rFonts w:ascii="Verdana" w:hAnsi="Verdana"/>
          <w:color w:val="000000"/>
          <w:sz w:val="20"/>
        </w:rPr>
        <w:t>else</w:t>
      </w:r>
      <w:r w:rsidRPr="00E228A8">
        <w:rPr>
          <w:rStyle w:val="01Text"/>
          <w:rFonts w:ascii="Verdana" w:hAnsi="Verdana"/>
          <w:color w:val="000000"/>
          <w:sz w:val="20"/>
        </w:rPr>
        <w:t xml:space="preserve"> </w:t>
      </w:r>
      <w:r w:rsidRPr="00E228A8">
        <w:rPr>
          <w:rFonts w:ascii="Verdana" w:hAnsi="Verdana"/>
          <w:color w:val="000000"/>
          <w:sz w:val="20"/>
        </w:rPr>
        <w:t>see any? Her younger brother had visited, and had been forbidden entrance to any of the locked rooms, including the back one that had become Gordon</w:t>
      </w:r>
      <w:r w:rsidR="00E228A8">
        <w:rPr>
          <w:rFonts w:ascii="Verdana" w:hAnsi="Verdana"/>
          <w:color w:val="000000"/>
          <w:sz w:val="20"/>
        </w:rPr>
        <w:t>’s</w:t>
      </w:r>
      <w:r w:rsidRPr="00E228A8">
        <w:rPr>
          <w:rFonts w:ascii="Verdana" w:hAnsi="Verdana"/>
          <w:color w:val="000000"/>
          <w:sz w:val="20"/>
        </w:rPr>
        <w:t xml:space="preserve"> private gallery.</w:t>
      </w:r>
    </w:p>
    <w:p w14:paraId="38BB5BBF" w14:textId="36AF91FE"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Did</w:t>
      </w:r>
      <w:r w:rsidR="00E228A8">
        <w:rPr>
          <w:rFonts w:ascii="Verdana" w:hAnsi="Verdana"/>
          <w:color w:val="000000"/>
          <w:sz w:val="20"/>
        </w:rPr>
        <w:t>n’t</w:t>
      </w:r>
      <w:r w:rsidRPr="00E228A8">
        <w:rPr>
          <w:rFonts w:ascii="Verdana" w:hAnsi="Verdana"/>
          <w:color w:val="000000"/>
          <w:sz w:val="20"/>
        </w:rPr>
        <w:t xml:space="preserve"> she know how good they were?</w:t>
      </w:r>
    </w:p>
    <w:p w14:paraId="2EC9D455"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asked her that flat out at dinner.</w:t>
      </w:r>
    </w:p>
    <w:p w14:paraId="64A8FD05"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Do you know how good your paintings are?</w:t>
      </w:r>
      <w:r>
        <w:rPr>
          <w:rFonts w:ascii="Verdana" w:hAnsi="Verdana"/>
          <w:color w:val="000000"/>
          <w:sz w:val="20"/>
        </w:rPr>
        <w:t>”</w:t>
      </w:r>
    </w:p>
    <w:p w14:paraId="03A8A8AC" w14:textId="25DF14A9"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blushed.</w:t>
      </w:r>
      <w:r w:rsidR="00E228A8">
        <w:rPr>
          <w:rFonts w:ascii="Verdana" w:hAnsi="Verdana"/>
          <w:color w:val="000000"/>
          <w:sz w:val="20"/>
        </w:rPr>
        <w:t xml:space="preserve"> “</w:t>
      </w:r>
      <w:r w:rsidRPr="00E228A8">
        <w:rPr>
          <w:rFonts w:ascii="Verdana" w:hAnsi="Verdana"/>
          <w:color w:val="000000"/>
          <w:sz w:val="20"/>
        </w:rPr>
        <w:t>No, they are</w:t>
      </w:r>
      <w:r w:rsidR="00E228A8">
        <w:rPr>
          <w:rFonts w:ascii="Verdana" w:hAnsi="Verdana"/>
          <w:color w:val="000000"/>
          <w:sz w:val="20"/>
        </w:rPr>
        <w:t>n’t</w:t>
      </w:r>
      <w:r w:rsidRPr="00E228A8">
        <w:rPr>
          <w:rFonts w:ascii="Verdana" w:hAnsi="Verdana"/>
          <w:color w:val="000000"/>
          <w:sz w:val="20"/>
        </w:rPr>
        <w:t>,</w:t>
      </w:r>
      <w:r w:rsidR="00E228A8">
        <w:rPr>
          <w:rFonts w:ascii="Verdana" w:hAnsi="Verdana"/>
          <w:color w:val="000000"/>
          <w:sz w:val="20"/>
        </w:rPr>
        <w:t xml:space="preserve">” </w:t>
      </w:r>
      <w:r w:rsidRPr="00E228A8">
        <w:rPr>
          <w:rFonts w:ascii="Verdana" w:hAnsi="Verdana"/>
          <w:color w:val="000000"/>
          <w:sz w:val="20"/>
        </w:rPr>
        <w:t>she said.</w:t>
      </w:r>
      <w:r w:rsidR="00E228A8">
        <w:rPr>
          <w:rFonts w:ascii="Verdana" w:hAnsi="Verdana"/>
          <w:color w:val="000000"/>
          <w:sz w:val="20"/>
        </w:rPr>
        <w:t xml:space="preserve"> “</w:t>
      </w:r>
      <w:r w:rsidRPr="00E228A8">
        <w:rPr>
          <w:rFonts w:ascii="Verdana" w:hAnsi="Verdana"/>
          <w:color w:val="000000"/>
          <w:sz w:val="20"/>
        </w:rPr>
        <w:t>They</w:t>
      </w:r>
      <w:r w:rsidR="00E228A8">
        <w:rPr>
          <w:rFonts w:ascii="Verdana" w:hAnsi="Verdana"/>
          <w:color w:val="000000"/>
          <w:sz w:val="20"/>
        </w:rPr>
        <w:t>’re</w:t>
      </w:r>
      <w:r w:rsidRPr="00E228A8">
        <w:rPr>
          <w:rFonts w:ascii="Verdana" w:hAnsi="Verdana"/>
          <w:color w:val="000000"/>
          <w:sz w:val="20"/>
        </w:rPr>
        <w:t xml:space="preserve"> just... just playing around.</w:t>
      </w:r>
      <w:r w:rsidR="00E228A8">
        <w:rPr>
          <w:rFonts w:ascii="Verdana" w:hAnsi="Verdana"/>
          <w:color w:val="000000"/>
          <w:sz w:val="20"/>
        </w:rPr>
        <w:t>”</w:t>
      </w:r>
    </w:p>
    <w:p w14:paraId="67ACE206" w14:textId="7B116D89"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They</w:t>
      </w:r>
      <w:r>
        <w:rPr>
          <w:rFonts w:ascii="Verdana" w:hAnsi="Verdana"/>
          <w:color w:val="000000"/>
          <w:sz w:val="20"/>
        </w:rPr>
        <w:t>’re</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art</w:t>
      </w:r>
      <w:r w:rsidR="0057301A" w:rsidRPr="00E228A8">
        <w:rPr>
          <w:rFonts w:ascii="Verdana" w:hAnsi="Verdana"/>
          <w:color w:val="000000"/>
          <w:sz w:val="20"/>
        </w:rPr>
        <w:t>,</w:t>
      </w:r>
      <w:r>
        <w:rPr>
          <w:rFonts w:ascii="Verdana" w:hAnsi="Verdana"/>
          <w:color w:val="000000"/>
          <w:sz w:val="20"/>
        </w:rPr>
        <w:t xml:space="preserve">” </w:t>
      </w:r>
      <w:r w:rsidR="0057301A" w:rsidRPr="00E228A8">
        <w:rPr>
          <w:rFonts w:ascii="Verdana" w:hAnsi="Verdana"/>
          <w:color w:val="000000"/>
          <w:sz w:val="20"/>
        </w:rPr>
        <w:t>he said.</w:t>
      </w:r>
      <w:r>
        <w:rPr>
          <w:rFonts w:ascii="Verdana" w:hAnsi="Verdana"/>
          <w:color w:val="000000"/>
          <w:sz w:val="20"/>
        </w:rPr>
        <w:t xml:space="preserve"> “</w:t>
      </w:r>
      <w:r w:rsidR="0057301A" w:rsidRPr="00E228A8">
        <w:rPr>
          <w:rFonts w:ascii="Verdana" w:hAnsi="Verdana"/>
          <w:color w:val="000000"/>
          <w:sz w:val="20"/>
        </w:rPr>
        <w:t>First-rate art. They should be hanging in galleries and museums!</w:t>
      </w:r>
      <w:r>
        <w:rPr>
          <w:rFonts w:ascii="Verdana" w:hAnsi="Verdana"/>
          <w:color w:val="000000"/>
          <w:sz w:val="20"/>
        </w:rPr>
        <w:t>”</w:t>
      </w:r>
    </w:p>
    <w:p w14:paraId="2293B2F0" w14:textId="428EB6D3"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Oh, Gordie, it</w:t>
      </w:r>
      <w:r>
        <w:rPr>
          <w:rFonts w:ascii="Verdana" w:hAnsi="Verdana"/>
          <w:color w:val="000000"/>
          <w:sz w:val="20"/>
        </w:rPr>
        <w:t>’s</w:t>
      </w:r>
      <w:r w:rsidR="0057301A" w:rsidRPr="00E228A8">
        <w:rPr>
          <w:rFonts w:ascii="Verdana" w:hAnsi="Verdana"/>
          <w:color w:val="000000"/>
          <w:sz w:val="20"/>
        </w:rPr>
        <w:t xml:space="preserve"> sweet of you to say that, but I could never let them be displayed anywhere.</w:t>
      </w:r>
      <w:r>
        <w:rPr>
          <w:rFonts w:ascii="Verdana" w:hAnsi="Verdana"/>
          <w:color w:val="000000"/>
          <w:sz w:val="20"/>
        </w:rPr>
        <w:t>”</w:t>
      </w:r>
    </w:p>
    <w:p w14:paraId="34D53F65" w14:textId="2C2BEC1E"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Why</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not?</w:t>
      </w:r>
      <w:r w:rsidR="0057301A" w:rsidRPr="00E228A8">
        <w:rPr>
          <w:rStyle w:val="01Text"/>
          <w:rFonts w:ascii="Verdana" w:hAnsi="Verdana"/>
          <w:color w:val="000000"/>
          <w:sz w:val="20"/>
        </w:rPr>
        <w:t xml:space="preserve"> </w:t>
      </w:r>
      <w:r w:rsidR="0057301A" w:rsidRPr="00E228A8">
        <w:rPr>
          <w:rFonts w:ascii="Verdana" w:hAnsi="Verdana"/>
          <w:color w:val="000000"/>
          <w:sz w:val="20"/>
        </w:rPr>
        <w:t>They</w:t>
      </w:r>
      <w:r>
        <w:rPr>
          <w:rFonts w:ascii="Verdana" w:hAnsi="Verdana"/>
          <w:color w:val="000000"/>
          <w:sz w:val="20"/>
        </w:rPr>
        <w:t>’re</w:t>
      </w:r>
      <w:r w:rsidR="0057301A" w:rsidRPr="00E228A8">
        <w:rPr>
          <w:rFonts w:ascii="Verdana" w:hAnsi="Verdana"/>
          <w:color w:val="000000"/>
          <w:sz w:val="20"/>
        </w:rPr>
        <w:t xml:space="preserve"> nothing to be embarrassed about</w:t>
      </w:r>
      <w:r w:rsidR="006F3CC0">
        <w:rPr>
          <w:rFonts w:ascii="Verdana" w:hAnsi="Verdana"/>
          <w:color w:val="000000"/>
          <w:sz w:val="20"/>
        </w:rPr>
        <w:t xml:space="preserve"> — </w:t>
      </w:r>
      <w:r w:rsidR="0057301A" w:rsidRPr="00E228A8">
        <w:rPr>
          <w:rFonts w:ascii="Verdana" w:hAnsi="Verdana"/>
          <w:color w:val="000000"/>
          <w:sz w:val="20"/>
        </w:rPr>
        <w:t>they</w:t>
      </w:r>
      <w:r>
        <w:rPr>
          <w:rFonts w:ascii="Verdana" w:hAnsi="Verdana"/>
          <w:color w:val="000000"/>
          <w:sz w:val="20"/>
        </w:rPr>
        <w:t>’re</w:t>
      </w:r>
      <w:r w:rsidR="0057301A" w:rsidRPr="00E228A8">
        <w:rPr>
          <w:rFonts w:ascii="Verdana" w:hAnsi="Verdana"/>
          <w:color w:val="000000"/>
          <w:sz w:val="20"/>
        </w:rPr>
        <w:t xml:space="preserve"> fine, fine work!</w:t>
      </w:r>
      <w:r>
        <w:rPr>
          <w:rFonts w:ascii="Verdana" w:hAnsi="Verdana"/>
          <w:color w:val="000000"/>
          <w:sz w:val="20"/>
        </w:rPr>
        <w:t>”</w:t>
      </w:r>
    </w:p>
    <w:p w14:paraId="05BC8C11" w14:textId="031EA451"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No, they are</w:t>
      </w:r>
      <w:r>
        <w:rPr>
          <w:rFonts w:ascii="Verdana" w:hAnsi="Verdana"/>
          <w:color w:val="000000"/>
          <w:sz w:val="20"/>
        </w:rPr>
        <w:t>n’t</w:t>
      </w:r>
      <w:r w:rsidR="0057301A" w:rsidRPr="00E228A8">
        <w:rPr>
          <w:rFonts w:ascii="Verdana" w:hAnsi="Verdana"/>
          <w:color w:val="000000"/>
          <w:sz w:val="20"/>
        </w:rPr>
        <w:t>, Gordie. And speaking of work, did you know they promoted that obnoxious Karen Baker?</w:t>
      </w:r>
      <w:r>
        <w:rPr>
          <w:rFonts w:ascii="Verdana" w:hAnsi="Verdana"/>
          <w:color w:val="000000"/>
          <w:sz w:val="20"/>
        </w:rPr>
        <w:t>”</w:t>
      </w:r>
    </w:p>
    <w:p w14:paraId="0C4C1515" w14:textId="73EDD2CA"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Having thus changed the subject, she steadfastly ignored any attempt to change it back, babbling on about her office.</w:t>
      </w:r>
    </w:p>
    <w:p w14:paraId="3F181ED1"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At first, Gordon thought she was just trying to distract him, but then he began to listen to what she was saying.</w:t>
      </w:r>
    </w:p>
    <w:p w14:paraId="17F01B58" w14:textId="113B902C"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You should have had that promotion, should</w:t>
      </w:r>
      <w:r>
        <w:rPr>
          <w:rFonts w:ascii="Verdana" w:hAnsi="Verdana"/>
          <w:color w:val="000000"/>
          <w:sz w:val="20"/>
        </w:rPr>
        <w:t>n’t</w:t>
      </w:r>
      <w:r w:rsidR="0057301A" w:rsidRPr="00E228A8">
        <w:rPr>
          <w:rFonts w:ascii="Verdana" w:hAnsi="Verdana"/>
          <w:color w:val="000000"/>
          <w:sz w:val="20"/>
        </w:rPr>
        <w:t xml:space="preserve"> you?</w:t>
      </w:r>
      <w:r>
        <w:rPr>
          <w:rFonts w:ascii="Verdana" w:hAnsi="Verdana"/>
          <w:color w:val="000000"/>
          <w:sz w:val="20"/>
        </w:rPr>
        <w:t xml:space="preserve">” </w:t>
      </w:r>
      <w:r w:rsidR="0057301A" w:rsidRPr="00E228A8">
        <w:rPr>
          <w:rFonts w:ascii="Verdana" w:hAnsi="Verdana"/>
          <w:color w:val="000000"/>
          <w:sz w:val="20"/>
        </w:rPr>
        <w:t>he asked.</w:t>
      </w:r>
    </w:p>
    <w:p w14:paraId="5CDF96C9" w14:textId="2F0598F6"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Oh, no, I would</w:t>
      </w:r>
      <w:r>
        <w:rPr>
          <w:rFonts w:ascii="Verdana" w:hAnsi="Verdana"/>
          <w:color w:val="000000"/>
          <w:sz w:val="20"/>
        </w:rPr>
        <w:t>n’t</w:t>
      </w:r>
      <w:r w:rsidR="0057301A" w:rsidRPr="00E228A8">
        <w:rPr>
          <w:rFonts w:ascii="Verdana" w:hAnsi="Verdana"/>
          <w:color w:val="000000"/>
          <w:sz w:val="20"/>
        </w:rPr>
        <w:t xml:space="preserve"> want it</w:t>
      </w:r>
      <w:r w:rsidR="006F3CC0">
        <w:rPr>
          <w:rFonts w:ascii="Verdana" w:hAnsi="Verdana"/>
          <w:color w:val="000000"/>
          <w:sz w:val="20"/>
        </w:rPr>
        <w:t xml:space="preserve"> — </w:t>
      </w:r>
      <w:r w:rsidR="0057301A" w:rsidRPr="00E228A8">
        <w:rPr>
          <w:rFonts w:ascii="Verdana" w:hAnsi="Verdana"/>
          <w:color w:val="000000"/>
          <w:sz w:val="20"/>
        </w:rPr>
        <w:t>all that responsibility!</w:t>
      </w:r>
      <w:r>
        <w:rPr>
          <w:rFonts w:ascii="Verdana" w:hAnsi="Verdana"/>
          <w:color w:val="000000"/>
          <w:sz w:val="20"/>
        </w:rPr>
        <w:t>”</w:t>
      </w:r>
    </w:p>
    <w:p w14:paraId="434357D1" w14:textId="4E587F0D"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let it drop</w:t>
      </w:r>
      <w:r w:rsidR="006F3CC0">
        <w:rPr>
          <w:rFonts w:ascii="Verdana" w:hAnsi="Verdana"/>
          <w:color w:val="000000"/>
          <w:sz w:val="20"/>
        </w:rPr>
        <w:t xml:space="preserve"> — </w:t>
      </w:r>
      <w:r w:rsidRPr="00E228A8">
        <w:rPr>
          <w:rFonts w:ascii="Verdana" w:hAnsi="Verdana"/>
          <w:color w:val="000000"/>
          <w:sz w:val="20"/>
        </w:rPr>
        <w:t>but the next morning he stayed home from work, and around mid-morning he phoned Cheryl, who was a manager in the same office as Janice, and after some chit-chat asked,</w:t>
      </w:r>
      <w:r w:rsidR="00E228A8">
        <w:rPr>
          <w:rFonts w:ascii="Verdana" w:hAnsi="Verdana"/>
          <w:color w:val="000000"/>
          <w:sz w:val="20"/>
        </w:rPr>
        <w:t xml:space="preserve"> “</w:t>
      </w:r>
      <w:r w:rsidRPr="00E228A8">
        <w:rPr>
          <w:rFonts w:ascii="Verdana" w:hAnsi="Verdana"/>
          <w:color w:val="000000"/>
          <w:sz w:val="20"/>
        </w:rPr>
        <w:t>Is</w:t>
      </w:r>
      <w:r w:rsidR="00E228A8">
        <w:rPr>
          <w:rFonts w:ascii="Verdana" w:hAnsi="Verdana"/>
          <w:color w:val="000000"/>
          <w:sz w:val="20"/>
        </w:rPr>
        <w:t>n’t</w:t>
      </w:r>
      <w:r w:rsidRPr="00E228A8">
        <w:rPr>
          <w:rFonts w:ascii="Verdana" w:hAnsi="Verdana"/>
          <w:color w:val="000000"/>
          <w:sz w:val="20"/>
        </w:rPr>
        <w:t xml:space="preserve"> Jan about due for promotion?</w:t>
      </w:r>
      <w:r w:rsidR="00E228A8">
        <w:rPr>
          <w:rFonts w:ascii="Verdana" w:hAnsi="Verdana"/>
          <w:color w:val="000000"/>
          <w:sz w:val="20"/>
        </w:rPr>
        <w:t>”</w:t>
      </w:r>
    </w:p>
    <w:p w14:paraId="4EB05537" w14:textId="10BEE5CA"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Janice? She did</w:t>
      </w:r>
      <w:r>
        <w:rPr>
          <w:rFonts w:ascii="Verdana" w:hAnsi="Verdana"/>
          <w:color w:val="000000"/>
          <w:sz w:val="20"/>
        </w:rPr>
        <w:t>n’t</w:t>
      </w:r>
      <w:r w:rsidR="0057301A" w:rsidRPr="00E228A8">
        <w:rPr>
          <w:rFonts w:ascii="Verdana" w:hAnsi="Verdana"/>
          <w:color w:val="000000"/>
          <w:sz w:val="20"/>
        </w:rPr>
        <w:t xml:space="preserve"> tell you?</w:t>
      </w:r>
      <w:r>
        <w:rPr>
          <w:rFonts w:ascii="Verdana" w:hAnsi="Verdana"/>
          <w:color w:val="000000"/>
          <w:sz w:val="20"/>
        </w:rPr>
        <w:t xml:space="preserve">” </w:t>
      </w:r>
      <w:r w:rsidR="0057301A" w:rsidRPr="00E228A8">
        <w:rPr>
          <w:rFonts w:ascii="Verdana" w:hAnsi="Verdana"/>
          <w:color w:val="000000"/>
          <w:sz w:val="20"/>
        </w:rPr>
        <w:t>Cheryl asked, startled.</w:t>
      </w:r>
    </w:p>
    <w:p w14:paraId="7805A6A2"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Tell me what?</w:t>
      </w:r>
      <w:r>
        <w:rPr>
          <w:rFonts w:ascii="Verdana" w:hAnsi="Verdana"/>
          <w:color w:val="000000"/>
          <w:sz w:val="20"/>
        </w:rPr>
        <w:t>”</w:t>
      </w:r>
    </w:p>
    <w:p w14:paraId="3EDF7156" w14:textId="3CE3AF28"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We</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offered</w:t>
      </w:r>
      <w:r w:rsidR="0057301A" w:rsidRPr="00E228A8">
        <w:rPr>
          <w:rStyle w:val="01Text"/>
          <w:rFonts w:ascii="Verdana" w:hAnsi="Verdana"/>
          <w:color w:val="000000"/>
          <w:sz w:val="20"/>
        </w:rPr>
        <w:t xml:space="preserve"> </w:t>
      </w:r>
      <w:r w:rsidR="0057301A" w:rsidRPr="00E228A8">
        <w:rPr>
          <w:rFonts w:ascii="Verdana" w:hAnsi="Verdana"/>
          <w:color w:val="000000"/>
          <w:sz w:val="20"/>
        </w:rPr>
        <w:t>her a promotion</w:t>
      </w:r>
      <w:r w:rsidR="006F3CC0">
        <w:rPr>
          <w:rFonts w:ascii="Verdana" w:hAnsi="Verdana"/>
          <w:color w:val="000000"/>
          <w:sz w:val="20"/>
        </w:rPr>
        <w:t xml:space="preserve"> — </w:t>
      </w:r>
      <w:r w:rsidR="0057301A" w:rsidRPr="00E228A8">
        <w:rPr>
          <w:rFonts w:ascii="Verdana" w:hAnsi="Verdana"/>
          <w:color w:val="000000"/>
          <w:sz w:val="20"/>
        </w:rPr>
        <w:t>twice, in fact. She turned it down.</w:t>
      </w:r>
      <w:r>
        <w:rPr>
          <w:rFonts w:ascii="Verdana" w:hAnsi="Verdana"/>
          <w:color w:val="000000"/>
          <w:sz w:val="20"/>
        </w:rPr>
        <w:t>”</w:t>
      </w:r>
    </w:p>
    <w:p w14:paraId="7E39B536" w14:textId="0BD67F54"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pressed her for more details. By the time he hung up he was seriously dismayed, and thinking back over other incidents that had taken place during his relationship with Janice.</w:t>
      </w:r>
    </w:p>
    <w:p w14:paraId="06E9CB43"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There were little things, like thrown-away lottery tickets, and bigger ones, like the secret paintings and the refused promotions, and even the postponed marriage decision.</w:t>
      </w:r>
    </w:p>
    <w:p w14:paraId="52277985"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Janice, he realized, was systematically avoiding success.</w:t>
      </w:r>
    </w:p>
    <w:p w14:paraId="4F6DB54A" w14:textId="33F838D3"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lastRenderedPageBreak/>
        <w:t>A promotion was obviously a success, and she surely must realize how good her art was, so keeping it secret was a way of avoiding success. And marrying him</w:t>
      </w:r>
      <w:r w:rsidR="006F3CC0">
        <w:rPr>
          <w:rFonts w:ascii="Verdana" w:hAnsi="Verdana"/>
          <w:color w:val="000000"/>
          <w:sz w:val="20"/>
        </w:rPr>
        <w:t xml:space="preserve"> — </w:t>
      </w:r>
      <w:r w:rsidRPr="00E228A8">
        <w:rPr>
          <w:rFonts w:ascii="Verdana" w:hAnsi="Verdana"/>
          <w:color w:val="000000"/>
          <w:sz w:val="20"/>
        </w:rPr>
        <w:t>well, he could</w:t>
      </w:r>
      <w:r w:rsidR="00E228A8">
        <w:rPr>
          <w:rFonts w:ascii="Verdana" w:hAnsi="Verdana"/>
          <w:color w:val="000000"/>
          <w:sz w:val="20"/>
        </w:rPr>
        <w:t>n’t</w:t>
      </w:r>
      <w:r w:rsidRPr="00E228A8">
        <w:rPr>
          <w:rFonts w:ascii="Verdana" w:hAnsi="Verdana"/>
          <w:color w:val="000000"/>
          <w:sz w:val="20"/>
        </w:rPr>
        <w:t xml:space="preserve"> help thinking of that as a form of success, too.</w:t>
      </w:r>
    </w:p>
    <w:p w14:paraId="3ED0A6C8" w14:textId="69595A34"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w:t>
      </w:r>
      <w:r w:rsidR="00E228A8">
        <w:rPr>
          <w:rFonts w:ascii="Verdana" w:hAnsi="Verdana"/>
          <w:color w:val="000000"/>
          <w:sz w:val="20"/>
        </w:rPr>
        <w:t>’d</w:t>
      </w:r>
      <w:r w:rsidRPr="00E228A8">
        <w:rPr>
          <w:rFonts w:ascii="Verdana" w:hAnsi="Verdana"/>
          <w:color w:val="000000"/>
          <w:sz w:val="20"/>
        </w:rPr>
        <w:t xml:space="preserve"> heard of this sort of thing</w:t>
      </w:r>
      <w:r w:rsidR="006F3CC0">
        <w:rPr>
          <w:rFonts w:ascii="Verdana" w:hAnsi="Verdana"/>
          <w:color w:val="000000"/>
          <w:sz w:val="20"/>
        </w:rPr>
        <w:t xml:space="preserve"> — </w:t>
      </w:r>
      <w:r w:rsidRPr="00E228A8">
        <w:rPr>
          <w:rFonts w:ascii="Verdana" w:hAnsi="Verdana"/>
          <w:color w:val="000000"/>
          <w:sz w:val="20"/>
        </w:rPr>
        <w:t>sometimes it was called</w:t>
      </w:r>
      <w:r w:rsidR="00E228A8">
        <w:rPr>
          <w:rFonts w:ascii="Verdana" w:hAnsi="Verdana"/>
          <w:color w:val="000000"/>
          <w:sz w:val="20"/>
        </w:rPr>
        <w:t xml:space="preserve"> “</w:t>
      </w:r>
      <w:r w:rsidRPr="00E228A8">
        <w:rPr>
          <w:rFonts w:ascii="Verdana" w:hAnsi="Verdana"/>
          <w:color w:val="000000"/>
          <w:sz w:val="20"/>
        </w:rPr>
        <w:t>impostor syndrome,</w:t>
      </w:r>
      <w:r w:rsidR="00E228A8">
        <w:rPr>
          <w:rFonts w:ascii="Verdana" w:hAnsi="Verdana"/>
          <w:color w:val="000000"/>
          <w:sz w:val="20"/>
        </w:rPr>
        <w:t xml:space="preserve">” </w:t>
      </w:r>
      <w:r w:rsidRPr="00E228A8">
        <w:rPr>
          <w:rFonts w:ascii="Verdana" w:hAnsi="Verdana"/>
          <w:color w:val="000000"/>
          <w:sz w:val="20"/>
        </w:rPr>
        <w:t>the belief that one did</w:t>
      </w:r>
      <w:r w:rsidR="00E228A8">
        <w:rPr>
          <w:rFonts w:ascii="Verdana" w:hAnsi="Verdana"/>
          <w:color w:val="000000"/>
          <w:sz w:val="20"/>
        </w:rPr>
        <w:t>n’t</w:t>
      </w:r>
      <w:r w:rsidRPr="00E228A8">
        <w:rPr>
          <w:rFonts w:ascii="Verdana" w:hAnsi="Verdana"/>
          <w:color w:val="000000"/>
          <w:sz w:val="20"/>
        </w:rPr>
        <w:t xml:space="preserve"> deserve success, that any success would lead to disaster because it was undeserved, that sooner or later everyone would realize that one was undeserving, an impostor, and the success would be snatched away, to be replaced with disgrace.</w:t>
      </w:r>
    </w:p>
    <w:p w14:paraId="659B2AC2"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was angry with himself for not having realized months ago that Janice had it.</w:t>
      </w:r>
    </w:p>
    <w:p w14:paraId="0CC44818" w14:textId="1FA6C9B6"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w:t>
      </w:r>
      <w:r w:rsidR="00E228A8">
        <w:rPr>
          <w:rFonts w:ascii="Verdana" w:hAnsi="Verdana"/>
          <w:color w:val="000000"/>
          <w:sz w:val="20"/>
        </w:rPr>
        <w:t>’d</w:t>
      </w:r>
      <w:r w:rsidRPr="00E228A8">
        <w:rPr>
          <w:rFonts w:ascii="Verdana" w:hAnsi="Verdana"/>
          <w:color w:val="000000"/>
          <w:sz w:val="20"/>
        </w:rPr>
        <w:t xml:space="preserve"> read about it. Sufferers would sabotage their own lives, doing it to themselves before anyone else could do it to them, so that their imposture would</w:t>
      </w:r>
      <w:r w:rsidR="00E228A8">
        <w:rPr>
          <w:rFonts w:ascii="Verdana" w:hAnsi="Verdana"/>
          <w:color w:val="000000"/>
          <w:sz w:val="20"/>
        </w:rPr>
        <w:t>n’t</w:t>
      </w:r>
      <w:r w:rsidRPr="00E228A8">
        <w:rPr>
          <w:rFonts w:ascii="Verdana" w:hAnsi="Verdana"/>
          <w:color w:val="000000"/>
          <w:sz w:val="20"/>
        </w:rPr>
        <w:t xml:space="preserve"> be discovered.</w:t>
      </w:r>
    </w:p>
    <w:p w14:paraId="610E7E9C" w14:textId="5BBE9A5F"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remembered how she had been frightened when she showed him the first painting. She must have been afraid he</w:t>
      </w:r>
      <w:r w:rsidR="00E228A8">
        <w:rPr>
          <w:rFonts w:ascii="Verdana" w:hAnsi="Verdana"/>
          <w:color w:val="000000"/>
          <w:sz w:val="20"/>
        </w:rPr>
        <w:t>’d</w:t>
      </w:r>
      <w:r w:rsidRPr="00E228A8">
        <w:rPr>
          <w:rFonts w:ascii="Verdana" w:hAnsi="Verdana"/>
          <w:color w:val="000000"/>
          <w:sz w:val="20"/>
        </w:rPr>
        <w:t xml:space="preserve"> tell her she could</w:t>
      </w:r>
      <w:r w:rsidR="00E228A8">
        <w:rPr>
          <w:rFonts w:ascii="Verdana" w:hAnsi="Verdana"/>
          <w:color w:val="000000"/>
          <w:sz w:val="20"/>
        </w:rPr>
        <w:t>n’t</w:t>
      </w:r>
      <w:r w:rsidRPr="00E228A8">
        <w:rPr>
          <w:rFonts w:ascii="Verdana" w:hAnsi="Verdana"/>
          <w:color w:val="000000"/>
          <w:sz w:val="20"/>
        </w:rPr>
        <w:t xml:space="preserve"> paint, he realized</w:t>
      </w:r>
      <w:r w:rsidR="006F3CC0">
        <w:rPr>
          <w:rFonts w:ascii="Verdana" w:hAnsi="Verdana"/>
          <w:color w:val="000000"/>
          <w:sz w:val="20"/>
        </w:rPr>
        <w:t xml:space="preserve"> — </w:t>
      </w:r>
      <w:r w:rsidRPr="00E228A8">
        <w:rPr>
          <w:rFonts w:ascii="Verdana" w:hAnsi="Verdana"/>
          <w:color w:val="000000"/>
          <w:sz w:val="20"/>
        </w:rPr>
        <w:t>that he</w:t>
      </w:r>
      <w:r w:rsidR="00E228A8">
        <w:rPr>
          <w:rFonts w:ascii="Verdana" w:hAnsi="Verdana"/>
          <w:color w:val="000000"/>
          <w:sz w:val="20"/>
        </w:rPr>
        <w:t>’d</w:t>
      </w:r>
      <w:r w:rsidRPr="00E228A8">
        <w:rPr>
          <w:rFonts w:ascii="Verdana" w:hAnsi="Verdana"/>
          <w:color w:val="000000"/>
          <w:sz w:val="20"/>
        </w:rPr>
        <w:t xml:space="preserve"> expose her as an impostor.</w:t>
      </w:r>
    </w:p>
    <w:p w14:paraId="041C01DD"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stood in the hall, one hand still on the telephone receiver, thinking it all through.</w:t>
      </w:r>
    </w:p>
    <w:p w14:paraId="418030EF" w14:textId="16150A9E"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had respected Janice</w:t>
      </w:r>
      <w:r w:rsidR="00E228A8">
        <w:rPr>
          <w:rFonts w:ascii="Verdana" w:hAnsi="Verdana"/>
          <w:color w:val="000000"/>
          <w:sz w:val="20"/>
        </w:rPr>
        <w:t>’s</w:t>
      </w:r>
      <w:r w:rsidRPr="00E228A8">
        <w:rPr>
          <w:rFonts w:ascii="Verdana" w:hAnsi="Verdana"/>
          <w:color w:val="000000"/>
          <w:sz w:val="20"/>
        </w:rPr>
        <w:t xml:space="preserve"> wishes about the paintings, and the marriage, and everything else, up until now; he</w:t>
      </w:r>
      <w:r w:rsidR="00E228A8">
        <w:rPr>
          <w:rFonts w:ascii="Verdana" w:hAnsi="Verdana"/>
          <w:color w:val="000000"/>
          <w:sz w:val="20"/>
        </w:rPr>
        <w:t>’d</w:t>
      </w:r>
      <w:r w:rsidRPr="00E228A8">
        <w:rPr>
          <w:rFonts w:ascii="Verdana" w:hAnsi="Verdana"/>
          <w:color w:val="000000"/>
          <w:sz w:val="20"/>
        </w:rPr>
        <w:t xml:space="preserve"> assumed she had sound reasons for her actions. Maybe not logical reasons, but reasons.</w:t>
      </w:r>
    </w:p>
    <w:p w14:paraId="6DE21CC2" w14:textId="36AB0D96"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But if it was this phobia that was responsible, that was different. She should</w:t>
      </w:r>
      <w:r w:rsidR="00E228A8">
        <w:rPr>
          <w:rFonts w:ascii="Verdana" w:hAnsi="Verdana"/>
          <w:color w:val="000000"/>
          <w:sz w:val="20"/>
        </w:rPr>
        <w:t>n’t</w:t>
      </w:r>
      <w:r w:rsidRPr="00E228A8">
        <w:rPr>
          <w:rFonts w:ascii="Verdana" w:hAnsi="Verdana"/>
          <w:color w:val="000000"/>
          <w:sz w:val="20"/>
        </w:rPr>
        <w:t xml:space="preserve"> let it run her life.</w:t>
      </w:r>
    </w:p>
    <w:p w14:paraId="167639D0"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glanced up the stairs, and let go of the phone. Then he changed his mind and picked up the receiver again while he pawed through the phone book.</w:t>
      </w:r>
    </w:p>
    <w:p w14:paraId="50949370"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One of his old college classmates, a fellow art major, owned a gallery now.</w:t>
      </w:r>
    </w:p>
    <w:p w14:paraId="6EE91656"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handled the four paintings with the utmost care as he loaded them in his car and drove them to the gallery for Ian to inspect.</w:t>
      </w:r>
    </w:p>
    <w:p w14:paraId="7F0ADB99"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brought them through the back door, one by one, and leaned them up on a framing table.</w:t>
      </w:r>
    </w:p>
    <w:p w14:paraId="748EC017"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Ian, at first casual, grew more respectful when he got a look at the first canvas.</w:t>
      </w:r>
    </w:p>
    <w:p w14:paraId="2AF18A8B" w14:textId="20F25B22"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You know the artist?</w:t>
      </w:r>
      <w:r>
        <w:rPr>
          <w:rFonts w:ascii="Verdana" w:hAnsi="Verdana"/>
          <w:color w:val="000000"/>
          <w:sz w:val="20"/>
        </w:rPr>
        <w:t xml:space="preserve">” </w:t>
      </w:r>
      <w:r w:rsidR="0057301A" w:rsidRPr="00E228A8">
        <w:rPr>
          <w:rFonts w:ascii="Verdana" w:hAnsi="Verdana"/>
          <w:color w:val="000000"/>
          <w:sz w:val="20"/>
        </w:rPr>
        <w:t>he asked, looking sideways at Gordon.</w:t>
      </w:r>
    </w:p>
    <w:p w14:paraId="67838CC5" w14:textId="1ACC4465"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“I’m</w:t>
      </w:r>
      <w:r w:rsidR="0057301A" w:rsidRPr="00E228A8">
        <w:rPr>
          <w:rFonts w:ascii="Verdana" w:hAnsi="Verdana"/>
          <w:color w:val="000000"/>
          <w:sz w:val="20"/>
        </w:rPr>
        <w:t xml:space="preserve"> living with her,</w:t>
      </w:r>
      <w:r>
        <w:rPr>
          <w:rFonts w:ascii="Verdana" w:hAnsi="Verdana"/>
          <w:color w:val="000000"/>
          <w:sz w:val="20"/>
        </w:rPr>
        <w:t xml:space="preserve">” </w:t>
      </w:r>
      <w:r w:rsidR="0057301A" w:rsidRPr="00E228A8">
        <w:rPr>
          <w:rFonts w:ascii="Verdana" w:hAnsi="Verdana"/>
          <w:color w:val="000000"/>
          <w:sz w:val="20"/>
        </w:rPr>
        <w:t>Gordon explained.</w:t>
      </w:r>
    </w:p>
    <w:p w14:paraId="3CBC5615" w14:textId="20EA22A6"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Ian whistled a note through his teeth.</w:t>
      </w:r>
      <w:r w:rsidR="00E228A8">
        <w:rPr>
          <w:rFonts w:ascii="Verdana" w:hAnsi="Verdana"/>
          <w:color w:val="000000"/>
          <w:sz w:val="20"/>
        </w:rPr>
        <w:t xml:space="preserve"> “</w:t>
      </w:r>
      <w:r w:rsidRPr="00E228A8">
        <w:rPr>
          <w:rFonts w:ascii="Verdana" w:hAnsi="Verdana"/>
          <w:color w:val="000000"/>
          <w:sz w:val="20"/>
        </w:rPr>
        <w:t>Must be interesting,</w:t>
      </w:r>
      <w:r w:rsidR="00E228A8">
        <w:rPr>
          <w:rFonts w:ascii="Verdana" w:hAnsi="Verdana"/>
          <w:color w:val="000000"/>
          <w:sz w:val="20"/>
        </w:rPr>
        <w:t xml:space="preserve">” </w:t>
      </w:r>
      <w:r w:rsidRPr="00E228A8">
        <w:rPr>
          <w:rFonts w:ascii="Verdana" w:hAnsi="Verdana"/>
          <w:color w:val="000000"/>
          <w:sz w:val="20"/>
        </w:rPr>
        <w:t>he said, looking back at the painting of the girl in the alley.</w:t>
      </w:r>
    </w:p>
    <w:p w14:paraId="5B0F5402"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inspected the four paintings carefully.</w:t>
      </w:r>
    </w:p>
    <w:p w14:paraId="31FE3A9B" w14:textId="1C9A82F1"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Do they have titles?</w:t>
      </w:r>
      <w:r>
        <w:rPr>
          <w:rFonts w:ascii="Verdana" w:hAnsi="Verdana"/>
          <w:color w:val="000000"/>
          <w:sz w:val="20"/>
        </w:rPr>
        <w:t xml:space="preserve">” </w:t>
      </w:r>
      <w:r w:rsidR="0057301A" w:rsidRPr="00E228A8">
        <w:rPr>
          <w:rFonts w:ascii="Verdana" w:hAnsi="Verdana"/>
          <w:color w:val="000000"/>
          <w:sz w:val="20"/>
        </w:rPr>
        <w:t>he asked.</w:t>
      </w:r>
    </w:p>
    <w:p w14:paraId="6A2EA3F6" w14:textId="2A36090C"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admitted, with some embarrassment,</w:t>
      </w:r>
      <w:r w:rsidR="00E228A8">
        <w:rPr>
          <w:rFonts w:ascii="Verdana" w:hAnsi="Verdana"/>
          <w:color w:val="000000"/>
          <w:sz w:val="20"/>
        </w:rPr>
        <w:t xml:space="preserve"> “</w:t>
      </w:r>
      <w:r w:rsidRPr="00E228A8">
        <w:rPr>
          <w:rFonts w:ascii="Verdana" w:hAnsi="Verdana"/>
          <w:color w:val="000000"/>
          <w:sz w:val="20"/>
        </w:rPr>
        <w:t>I do</w:t>
      </w:r>
      <w:r w:rsidR="00E228A8">
        <w:rPr>
          <w:rFonts w:ascii="Verdana" w:hAnsi="Verdana"/>
          <w:color w:val="000000"/>
          <w:sz w:val="20"/>
        </w:rPr>
        <w:t>n’t</w:t>
      </w:r>
      <w:r w:rsidRPr="00E228A8">
        <w:rPr>
          <w:rFonts w:ascii="Verdana" w:hAnsi="Verdana"/>
          <w:color w:val="000000"/>
          <w:sz w:val="20"/>
        </w:rPr>
        <w:t xml:space="preserve"> know; I never asked.</w:t>
      </w:r>
      <w:r w:rsidR="00E228A8">
        <w:rPr>
          <w:rFonts w:ascii="Verdana" w:hAnsi="Verdana"/>
          <w:color w:val="000000"/>
          <w:sz w:val="20"/>
        </w:rPr>
        <w:t>”</w:t>
      </w:r>
    </w:p>
    <w:p w14:paraId="48C74777" w14:textId="56F5708F"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We</w:t>
      </w:r>
      <w:r>
        <w:rPr>
          <w:rFonts w:ascii="Verdana" w:hAnsi="Verdana"/>
          <w:color w:val="000000"/>
          <w:sz w:val="20"/>
        </w:rPr>
        <w:t>’d</w:t>
      </w:r>
      <w:r w:rsidR="0057301A" w:rsidRPr="00E228A8">
        <w:rPr>
          <w:rFonts w:ascii="Verdana" w:hAnsi="Verdana"/>
          <w:color w:val="000000"/>
          <w:sz w:val="20"/>
        </w:rPr>
        <w:t xml:space="preserve"> need to frame them before we could hang them.</w:t>
      </w:r>
      <w:r>
        <w:rPr>
          <w:rFonts w:ascii="Verdana" w:hAnsi="Verdana"/>
          <w:color w:val="000000"/>
          <w:sz w:val="20"/>
        </w:rPr>
        <w:t>”</w:t>
      </w:r>
    </w:p>
    <w:p w14:paraId="42DC9602" w14:textId="1942BE66"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You</w:t>
      </w:r>
      <w:r>
        <w:rPr>
          <w:rFonts w:ascii="Verdana" w:hAnsi="Verdana"/>
          <w:color w:val="000000"/>
          <w:sz w:val="20"/>
        </w:rPr>
        <w:t>’d</w:t>
      </w:r>
      <w:r w:rsidR="0057301A" w:rsidRPr="00E228A8">
        <w:rPr>
          <w:rFonts w:ascii="Verdana" w:hAnsi="Verdana"/>
          <w:color w:val="000000"/>
          <w:sz w:val="20"/>
        </w:rPr>
        <w:t xml:space="preserve"> be willing to display them?</w:t>
      </w:r>
      <w:r>
        <w:rPr>
          <w:rFonts w:ascii="Verdana" w:hAnsi="Verdana"/>
          <w:color w:val="000000"/>
          <w:sz w:val="20"/>
        </w:rPr>
        <w:t>”</w:t>
      </w:r>
    </w:p>
    <w:p w14:paraId="27DEB071" w14:textId="7D2C815D"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Ian glanced at him, startled.</w:t>
      </w:r>
      <w:r w:rsidR="00E228A8">
        <w:rPr>
          <w:rFonts w:ascii="Verdana" w:hAnsi="Verdana"/>
          <w:color w:val="000000"/>
          <w:sz w:val="20"/>
        </w:rPr>
        <w:t xml:space="preserve"> “</w:t>
      </w:r>
      <w:r w:rsidRPr="00E228A8">
        <w:rPr>
          <w:rFonts w:ascii="Verdana" w:hAnsi="Verdana"/>
          <w:color w:val="000000"/>
          <w:sz w:val="20"/>
        </w:rPr>
        <w:t>Are you nuts? Of course we</w:t>
      </w:r>
      <w:r w:rsidR="00E228A8">
        <w:rPr>
          <w:rFonts w:ascii="Verdana" w:hAnsi="Verdana"/>
          <w:color w:val="000000"/>
          <w:sz w:val="20"/>
        </w:rPr>
        <w:t>’ll</w:t>
      </w:r>
      <w:r w:rsidRPr="00E228A8">
        <w:rPr>
          <w:rFonts w:ascii="Verdana" w:hAnsi="Verdana"/>
          <w:color w:val="000000"/>
          <w:sz w:val="20"/>
        </w:rPr>
        <w:t xml:space="preserve"> hang them! The only question is whether I have the nerve to ask what they ought to be worth.</w:t>
      </w:r>
      <w:r w:rsidR="00E228A8">
        <w:rPr>
          <w:rFonts w:ascii="Verdana" w:hAnsi="Verdana"/>
          <w:color w:val="000000"/>
          <w:sz w:val="20"/>
        </w:rPr>
        <w:t>”</w:t>
      </w:r>
    </w:p>
    <w:p w14:paraId="400FE2B7" w14:textId="2373ADC9"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blinked.</w:t>
      </w:r>
    </w:p>
    <w:p w14:paraId="321D5F03" w14:textId="53CC6CDE"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They</w:t>
      </w:r>
      <w:r>
        <w:rPr>
          <w:rFonts w:ascii="Verdana" w:hAnsi="Verdana"/>
          <w:color w:val="000000"/>
          <w:sz w:val="20"/>
        </w:rPr>
        <w:t>’re</w:t>
      </w:r>
      <w:r w:rsidR="0057301A" w:rsidRPr="00E228A8">
        <w:rPr>
          <w:rFonts w:ascii="Verdana" w:hAnsi="Verdana"/>
          <w:color w:val="000000"/>
          <w:sz w:val="20"/>
        </w:rPr>
        <w:t xml:space="preserve"> not for sale,</w:t>
      </w:r>
      <w:r>
        <w:rPr>
          <w:rFonts w:ascii="Verdana" w:hAnsi="Verdana"/>
          <w:color w:val="000000"/>
          <w:sz w:val="20"/>
        </w:rPr>
        <w:t xml:space="preserve">” </w:t>
      </w:r>
      <w:r w:rsidR="0057301A" w:rsidRPr="00E228A8">
        <w:rPr>
          <w:rFonts w:ascii="Verdana" w:hAnsi="Verdana"/>
          <w:color w:val="000000"/>
          <w:sz w:val="20"/>
        </w:rPr>
        <w:t>he said.</w:t>
      </w:r>
    </w:p>
    <w:p w14:paraId="652E435F" w14:textId="24C681F1"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Ian sighed.</w:t>
      </w:r>
      <w:r w:rsidR="00E228A8">
        <w:rPr>
          <w:rFonts w:ascii="Verdana" w:hAnsi="Verdana"/>
          <w:color w:val="000000"/>
          <w:sz w:val="20"/>
        </w:rPr>
        <w:t xml:space="preserve"> “</w:t>
      </w:r>
      <w:r w:rsidRPr="00E228A8">
        <w:rPr>
          <w:rFonts w:ascii="Verdana" w:hAnsi="Verdana"/>
          <w:color w:val="000000"/>
          <w:sz w:val="20"/>
        </w:rPr>
        <w:t>Then what the hell are you doing here? We</w:t>
      </w:r>
      <w:r w:rsidR="00E228A8">
        <w:rPr>
          <w:rFonts w:ascii="Verdana" w:hAnsi="Verdana"/>
          <w:color w:val="000000"/>
          <w:sz w:val="20"/>
        </w:rPr>
        <w:t>’re</w:t>
      </w:r>
      <w:r w:rsidRPr="00E228A8">
        <w:rPr>
          <w:rFonts w:ascii="Verdana" w:hAnsi="Verdana"/>
          <w:color w:val="000000"/>
          <w:sz w:val="20"/>
        </w:rPr>
        <w:t xml:space="preserve"> not a museum, Gordie; we</w:t>
      </w:r>
      <w:r w:rsidR="00E228A8">
        <w:rPr>
          <w:rFonts w:ascii="Verdana" w:hAnsi="Verdana"/>
          <w:color w:val="000000"/>
          <w:sz w:val="20"/>
        </w:rPr>
        <w:t>’re</w:t>
      </w:r>
      <w:r w:rsidRPr="00E228A8">
        <w:rPr>
          <w:rFonts w:ascii="Verdana" w:hAnsi="Verdana"/>
          <w:color w:val="000000"/>
          <w:sz w:val="20"/>
        </w:rPr>
        <w:t xml:space="preserve"> a business.</w:t>
      </w:r>
      <w:r w:rsidR="00E228A8">
        <w:rPr>
          <w:rFonts w:ascii="Verdana" w:hAnsi="Verdana"/>
          <w:color w:val="000000"/>
          <w:sz w:val="20"/>
        </w:rPr>
        <w:t>”</w:t>
      </w:r>
    </w:p>
    <w:p w14:paraId="10F5F0BD"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was thinking you... you know, as a favor, for publicity, I thought you might display a couple, just to see what sort of reaction you get.</w:t>
      </w:r>
      <w:r>
        <w:rPr>
          <w:rFonts w:ascii="Verdana" w:hAnsi="Verdana"/>
          <w:color w:val="000000"/>
          <w:sz w:val="20"/>
        </w:rPr>
        <w:t>”</w:t>
      </w:r>
    </w:p>
    <w:p w14:paraId="6C8B6FEF" w14:textId="3ADB7A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Ian stared at him.</w:t>
      </w:r>
    </w:p>
    <w:p w14:paraId="6D009474" w14:textId="474F9FC0"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Why?</w:t>
      </w:r>
      <w:r>
        <w:rPr>
          <w:rFonts w:ascii="Verdana" w:hAnsi="Verdana"/>
          <w:color w:val="000000"/>
          <w:sz w:val="20"/>
        </w:rPr>
        <w:t xml:space="preserve">” </w:t>
      </w:r>
      <w:r w:rsidR="0057301A" w:rsidRPr="00E228A8">
        <w:rPr>
          <w:rFonts w:ascii="Verdana" w:hAnsi="Verdana"/>
          <w:color w:val="000000"/>
          <w:sz w:val="20"/>
        </w:rPr>
        <w:t>he asked.</w:t>
      </w:r>
    </w:p>
    <w:p w14:paraId="043D81D9" w14:textId="1FEEFC19"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Well, see, I want to convince Janice how good they are. She</w:t>
      </w:r>
      <w:r>
        <w:rPr>
          <w:rFonts w:ascii="Verdana" w:hAnsi="Verdana"/>
          <w:color w:val="000000"/>
          <w:sz w:val="20"/>
        </w:rPr>
        <w:t>’s</w:t>
      </w:r>
      <w:r w:rsidR="0057301A" w:rsidRPr="00E228A8">
        <w:rPr>
          <w:rFonts w:ascii="Verdana" w:hAnsi="Verdana"/>
          <w:color w:val="000000"/>
          <w:sz w:val="20"/>
        </w:rPr>
        <w:t>... well, she does</w:t>
      </w:r>
      <w:r>
        <w:rPr>
          <w:rFonts w:ascii="Verdana" w:hAnsi="Verdana"/>
          <w:color w:val="000000"/>
          <w:sz w:val="20"/>
        </w:rPr>
        <w:t>n’t</w:t>
      </w:r>
      <w:r w:rsidR="0057301A" w:rsidRPr="00E228A8">
        <w:rPr>
          <w:rFonts w:ascii="Verdana" w:hAnsi="Verdana"/>
          <w:color w:val="000000"/>
          <w:sz w:val="20"/>
        </w:rPr>
        <w:t xml:space="preserve"> believe she</w:t>
      </w:r>
      <w:r>
        <w:rPr>
          <w:rFonts w:ascii="Verdana" w:hAnsi="Verdana"/>
          <w:color w:val="000000"/>
          <w:sz w:val="20"/>
        </w:rPr>
        <w:t>’s</w:t>
      </w:r>
      <w:r w:rsidR="0057301A" w:rsidRPr="00E228A8">
        <w:rPr>
          <w:rFonts w:ascii="Verdana" w:hAnsi="Verdana"/>
          <w:color w:val="000000"/>
          <w:sz w:val="20"/>
        </w:rPr>
        <w:t xml:space="preserve"> talented.</w:t>
      </w:r>
      <w:r>
        <w:rPr>
          <w:rFonts w:ascii="Verdana" w:hAnsi="Verdana"/>
          <w:color w:val="000000"/>
          <w:sz w:val="20"/>
        </w:rPr>
        <w:t>”</w:t>
      </w:r>
    </w:p>
    <w:p w14:paraId="27E4EAE7" w14:textId="46213D6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Ian looked back at the paintings.</w:t>
      </w:r>
    </w:p>
    <w:p w14:paraId="29E205F4" w14:textId="2417821F"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She</w:t>
      </w:r>
      <w:r>
        <w:rPr>
          <w:rFonts w:ascii="Verdana" w:hAnsi="Verdana"/>
          <w:color w:val="000000"/>
          <w:sz w:val="20"/>
        </w:rPr>
        <w:t>’s</w:t>
      </w:r>
      <w:r w:rsidR="0057301A" w:rsidRPr="00E228A8">
        <w:rPr>
          <w:rFonts w:ascii="Verdana" w:hAnsi="Verdana"/>
          <w:color w:val="000000"/>
          <w:sz w:val="20"/>
        </w:rPr>
        <w:t xml:space="preserve"> talented, all right. She</w:t>
      </w:r>
      <w:r>
        <w:rPr>
          <w:rFonts w:ascii="Verdana" w:hAnsi="Verdana"/>
          <w:color w:val="000000"/>
          <w:sz w:val="20"/>
        </w:rPr>
        <w:t>’s</w:t>
      </w:r>
      <w:r w:rsidR="0057301A" w:rsidRPr="00E228A8">
        <w:rPr>
          <w:rFonts w:ascii="Verdana" w:hAnsi="Verdana"/>
          <w:color w:val="000000"/>
          <w:sz w:val="20"/>
        </w:rPr>
        <w:t xml:space="preserve"> fucking brilliant.</w:t>
      </w:r>
      <w:r>
        <w:rPr>
          <w:rFonts w:ascii="Verdana" w:hAnsi="Verdana"/>
          <w:color w:val="000000"/>
          <w:sz w:val="20"/>
        </w:rPr>
        <w:t xml:space="preserve">” </w:t>
      </w:r>
      <w:r w:rsidR="0057301A" w:rsidRPr="00E228A8">
        <w:rPr>
          <w:rFonts w:ascii="Verdana" w:hAnsi="Verdana"/>
          <w:color w:val="000000"/>
          <w:sz w:val="20"/>
        </w:rPr>
        <w:t>He considered, then said,</w:t>
      </w:r>
      <w:r>
        <w:rPr>
          <w:rFonts w:ascii="Verdana" w:hAnsi="Verdana"/>
          <w:color w:val="000000"/>
          <w:sz w:val="20"/>
        </w:rPr>
        <w:t xml:space="preserve"> “</w:t>
      </w:r>
      <w:r w:rsidR="0057301A" w:rsidRPr="00E228A8">
        <w:rPr>
          <w:rFonts w:ascii="Verdana" w:hAnsi="Verdana"/>
          <w:color w:val="000000"/>
          <w:sz w:val="20"/>
        </w:rPr>
        <w:t>Look, Gordie, I</w:t>
      </w:r>
      <w:r>
        <w:rPr>
          <w:rFonts w:ascii="Verdana" w:hAnsi="Verdana"/>
          <w:color w:val="000000"/>
          <w:sz w:val="20"/>
        </w:rPr>
        <w:t>’d</w:t>
      </w:r>
      <w:r w:rsidR="0057301A" w:rsidRPr="00E228A8">
        <w:rPr>
          <w:rFonts w:ascii="Verdana" w:hAnsi="Verdana"/>
          <w:color w:val="000000"/>
          <w:sz w:val="20"/>
        </w:rPr>
        <w:t xml:space="preserve"> like to help</w:t>
      </w:r>
      <w:r w:rsidR="006F3CC0">
        <w:rPr>
          <w:rFonts w:ascii="Verdana" w:hAnsi="Verdana"/>
          <w:color w:val="000000"/>
          <w:sz w:val="20"/>
        </w:rPr>
        <w:t xml:space="preserve"> — </w:t>
      </w:r>
      <w:r w:rsidR="0057301A" w:rsidRPr="00E228A8">
        <w:rPr>
          <w:rFonts w:ascii="Verdana" w:hAnsi="Verdana"/>
          <w:color w:val="000000"/>
          <w:sz w:val="20"/>
        </w:rPr>
        <w:t>but I</w:t>
      </w:r>
      <w:r>
        <w:rPr>
          <w:rFonts w:ascii="Verdana" w:hAnsi="Verdana"/>
          <w:color w:val="000000"/>
          <w:sz w:val="20"/>
        </w:rPr>
        <w:t>’d</w:t>
      </w:r>
      <w:r w:rsidR="0057301A" w:rsidRPr="00E228A8">
        <w:rPr>
          <w:rFonts w:ascii="Verdana" w:hAnsi="Verdana"/>
          <w:color w:val="000000"/>
          <w:sz w:val="20"/>
        </w:rPr>
        <w:t xml:space="preserve"> also like a chance to sell these. You think there</w:t>
      </w:r>
      <w:r>
        <w:rPr>
          <w:rFonts w:ascii="Verdana" w:hAnsi="Verdana"/>
          <w:color w:val="000000"/>
          <w:sz w:val="20"/>
        </w:rPr>
        <w:t>’s</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any</w:t>
      </w:r>
      <w:r w:rsidR="0057301A" w:rsidRPr="00E228A8">
        <w:rPr>
          <w:rStyle w:val="01Text"/>
          <w:rFonts w:ascii="Verdana" w:hAnsi="Verdana"/>
          <w:color w:val="000000"/>
          <w:sz w:val="20"/>
        </w:rPr>
        <w:t xml:space="preserve"> </w:t>
      </w:r>
      <w:r w:rsidR="0057301A" w:rsidRPr="00E228A8">
        <w:rPr>
          <w:rFonts w:ascii="Verdana" w:hAnsi="Verdana"/>
          <w:color w:val="000000"/>
          <w:sz w:val="20"/>
        </w:rPr>
        <w:t>chance this Janice might be willing to sell something? Maybe not these particular pieces, but you say she</w:t>
      </w:r>
      <w:r>
        <w:rPr>
          <w:rFonts w:ascii="Verdana" w:hAnsi="Verdana"/>
          <w:color w:val="000000"/>
          <w:sz w:val="20"/>
        </w:rPr>
        <w:t>’s</w:t>
      </w:r>
      <w:r w:rsidR="0057301A" w:rsidRPr="00E228A8">
        <w:rPr>
          <w:rFonts w:ascii="Verdana" w:hAnsi="Verdana"/>
          <w:color w:val="000000"/>
          <w:sz w:val="20"/>
        </w:rPr>
        <w:t xml:space="preserve"> got others?</w:t>
      </w:r>
      <w:r>
        <w:rPr>
          <w:rFonts w:ascii="Verdana" w:hAnsi="Verdana"/>
          <w:color w:val="000000"/>
          <w:sz w:val="20"/>
        </w:rPr>
        <w:t>”</w:t>
      </w:r>
    </w:p>
    <w:p w14:paraId="4B662155" w14:textId="181E46E2"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think so,</w:t>
      </w:r>
      <w:r>
        <w:rPr>
          <w:rFonts w:ascii="Verdana" w:hAnsi="Verdana"/>
          <w:color w:val="000000"/>
          <w:sz w:val="20"/>
        </w:rPr>
        <w:t xml:space="preserve">” </w:t>
      </w:r>
      <w:r w:rsidR="0057301A" w:rsidRPr="00E228A8">
        <w:rPr>
          <w:rFonts w:ascii="Verdana" w:hAnsi="Verdana"/>
          <w:color w:val="000000"/>
          <w:sz w:val="20"/>
        </w:rPr>
        <w:t>Gordon said.</w:t>
      </w:r>
      <w:r>
        <w:rPr>
          <w:rFonts w:ascii="Verdana" w:hAnsi="Verdana"/>
          <w:color w:val="000000"/>
          <w:sz w:val="20"/>
        </w:rPr>
        <w:t xml:space="preserve"> “</w:t>
      </w:r>
      <w:r w:rsidR="0057301A" w:rsidRPr="00E228A8">
        <w:rPr>
          <w:rFonts w:ascii="Verdana" w:hAnsi="Verdana"/>
          <w:color w:val="000000"/>
          <w:sz w:val="20"/>
        </w:rPr>
        <w:t>These are the only ones I</w:t>
      </w:r>
      <w:r>
        <w:rPr>
          <w:rFonts w:ascii="Verdana" w:hAnsi="Verdana"/>
          <w:color w:val="000000"/>
          <w:sz w:val="20"/>
        </w:rPr>
        <w:t xml:space="preserve">’ve </w:t>
      </w:r>
      <w:r w:rsidR="0057301A" w:rsidRPr="00E228A8">
        <w:rPr>
          <w:rFonts w:ascii="Verdana" w:hAnsi="Verdana"/>
          <w:color w:val="000000"/>
          <w:sz w:val="20"/>
        </w:rPr>
        <w:t xml:space="preserve">seen, but </w:t>
      </w:r>
      <w:r>
        <w:rPr>
          <w:rFonts w:ascii="Verdana" w:hAnsi="Verdana"/>
          <w:color w:val="000000"/>
          <w:sz w:val="20"/>
        </w:rPr>
        <w:t>I’m</w:t>
      </w:r>
      <w:r w:rsidR="0057301A" w:rsidRPr="00E228A8">
        <w:rPr>
          <w:rFonts w:ascii="Verdana" w:hAnsi="Verdana"/>
          <w:color w:val="000000"/>
          <w:sz w:val="20"/>
        </w:rPr>
        <w:t xml:space="preserve"> pretty sure she has others put away.</w:t>
      </w:r>
      <w:r>
        <w:rPr>
          <w:rFonts w:ascii="Verdana" w:hAnsi="Verdana"/>
          <w:color w:val="000000"/>
          <w:sz w:val="20"/>
        </w:rPr>
        <w:t>”</w:t>
      </w:r>
    </w:p>
    <w:p w14:paraId="77CEF0D1"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Think she might want to sell any?</w:t>
      </w:r>
      <w:r>
        <w:rPr>
          <w:rFonts w:ascii="Verdana" w:hAnsi="Verdana"/>
          <w:color w:val="000000"/>
          <w:sz w:val="20"/>
        </w:rPr>
        <w:t>”</w:t>
      </w:r>
    </w:p>
    <w:p w14:paraId="0FC666DD" w14:textId="281990A6"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hesitated.</w:t>
      </w:r>
    </w:p>
    <w:p w14:paraId="0939056C" w14:textId="67BB89D3"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do</w:t>
      </w:r>
      <w:r>
        <w:rPr>
          <w:rFonts w:ascii="Verdana" w:hAnsi="Verdana"/>
          <w:color w:val="000000"/>
          <w:sz w:val="20"/>
        </w:rPr>
        <w:t>n’t</w:t>
      </w:r>
      <w:r w:rsidR="0057301A" w:rsidRPr="00E228A8">
        <w:rPr>
          <w:rFonts w:ascii="Verdana" w:hAnsi="Verdana"/>
          <w:color w:val="000000"/>
          <w:sz w:val="20"/>
        </w:rPr>
        <w:t xml:space="preserve"> know,</w:t>
      </w:r>
      <w:r>
        <w:rPr>
          <w:rFonts w:ascii="Verdana" w:hAnsi="Verdana"/>
          <w:color w:val="000000"/>
          <w:sz w:val="20"/>
        </w:rPr>
        <w:t xml:space="preserve">” </w:t>
      </w:r>
      <w:r w:rsidR="0057301A" w:rsidRPr="00E228A8">
        <w:rPr>
          <w:rFonts w:ascii="Verdana" w:hAnsi="Verdana"/>
          <w:color w:val="000000"/>
          <w:sz w:val="20"/>
        </w:rPr>
        <w:t>he said at last.</w:t>
      </w:r>
    </w:p>
    <w:p w14:paraId="7593FEFE" w14:textId="224FDE0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Well, find out,</w:t>
      </w:r>
      <w:r>
        <w:rPr>
          <w:rFonts w:ascii="Verdana" w:hAnsi="Verdana"/>
          <w:color w:val="000000"/>
          <w:sz w:val="20"/>
        </w:rPr>
        <w:t xml:space="preserve">” </w:t>
      </w:r>
      <w:r w:rsidR="0057301A" w:rsidRPr="00E228A8">
        <w:rPr>
          <w:rFonts w:ascii="Verdana" w:hAnsi="Verdana"/>
          <w:color w:val="000000"/>
          <w:sz w:val="20"/>
        </w:rPr>
        <w:t>Ian said.</w:t>
      </w:r>
    </w:p>
    <w:p w14:paraId="738405E1" w14:textId="31D8F01D"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57301A" w:rsidRPr="00E228A8">
        <w:rPr>
          <w:rFonts w:ascii="Verdana" w:hAnsi="Verdana"/>
          <w:color w:val="000000"/>
          <w:sz w:val="20"/>
        </w:rPr>
        <w:t>I ca</w:t>
      </w:r>
      <w:r>
        <w:rPr>
          <w:rFonts w:ascii="Verdana" w:hAnsi="Verdana"/>
          <w:color w:val="000000"/>
          <w:sz w:val="20"/>
        </w:rPr>
        <w:t>n’t</w:t>
      </w:r>
      <w:r w:rsidR="0057301A" w:rsidRPr="00E228A8">
        <w:rPr>
          <w:rFonts w:ascii="Verdana" w:hAnsi="Verdana"/>
          <w:color w:val="000000"/>
          <w:sz w:val="20"/>
        </w:rPr>
        <w:t>. Look, Ian, suppose I were to loan you more than a dozen paintings, enough for a one-woman show, and I promised you</w:t>
      </w:r>
      <w:r>
        <w:rPr>
          <w:rFonts w:ascii="Verdana" w:hAnsi="Verdana"/>
          <w:color w:val="000000"/>
          <w:sz w:val="20"/>
        </w:rPr>
        <w:t>’d</w:t>
      </w:r>
      <w:r w:rsidR="0057301A" w:rsidRPr="00E228A8">
        <w:rPr>
          <w:rFonts w:ascii="Verdana" w:hAnsi="Verdana"/>
          <w:color w:val="000000"/>
          <w:sz w:val="20"/>
        </w:rPr>
        <w:t xml:space="preserve"> be the exclusive agent if she ever</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does</w:t>
      </w:r>
      <w:r w:rsidR="0057301A" w:rsidRPr="00E228A8">
        <w:rPr>
          <w:rStyle w:val="01Text"/>
          <w:rFonts w:ascii="Verdana" w:hAnsi="Verdana"/>
          <w:color w:val="000000"/>
          <w:sz w:val="20"/>
        </w:rPr>
        <w:t xml:space="preserve"> </w:t>
      </w:r>
      <w:r w:rsidR="0057301A" w:rsidRPr="00E228A8">
        <w:rPr>
          <w:rFonts w:ascii="Verdana" w:hAnsi="Verdana"/>
          <w:color w:val="000000"/>
          <w:sz w:val="20"/>
        </w:rPr>
        <w:t>agree to sell any? Would you do it?</w:t>
      </w:r>
      <w:r>
        <w:rPr>
          <w:rFonts w:ascii="Verdana" w:hAnsi="Verdana"/>
          <w:color w:val="000000"/>
          <w:sz w:val="20"/>
        </w:rPr>
        <w:t>”</w:t>
      </w:r>
    </w:p>
    <w:p w14:paraId="4C341F55" w14:textId="3659474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Do what? A show?</w:t>
      </w:r>
      <w:r>
        <w:rPr>
          <w:rFonts w:ascii="Verdana" w:hAnsi="Verdana"/>
          <w:color w:val="000000"/>
          <w:sz w:val="20"/>
        </w:rPr>
        <w:t xml:space="preserve">” </w:t>
      </w:r>
      <w:r w:rsidR="0057301A" w:rsidRPr="00E228A8">
        <w:rPr>
          <w:rFonts w:ascii="Verdana" w:hAnsi="Verdana"/>
          <w:color w:val="000000"/>
          <w:sz w:val="20"/>
        </w:rPr>
        <w:t>Ian considered that.</w:t>
      </w:r>
      <w:r>
        <w:rPr>
          <w:rFonts w:ascii="Verdana" w:hAnsi="Verdana"/>
          <w:color w:val="000000"/>
          <w:sz w:val="20"/>
        </w:rPr>
        <w:t xml:space="preserve"> “</w:t>
      </w:r>
      <w:r w:rsidR="0057301A" w:rsidRPr="00E228A8">
        <w:rPr>
          <w:rFonts w:ascii="Verdana" w:hAnsi="Verdana"/>
          <w:color w:val="000000"/>
          <w:sz w:val="20"/>
        </w:rPr>
        <w:t>Yeah,</w:t>
      </w:r>
      <w:r>
        <w:rPr>
          <w:rFonts w:ascii="Verdana" w:hAnsi="Verdana"/>
          <w:color w:val="000000"/>
          <w:sz w:val="20"/>
        </w:rPr>
        <w:t xml:space="preserve">” </w:t>
      </w:r>
      <w:r w:rsidR="0057301A" w:rsidRPr="00E228A8">
        <w:rPr>
          <w:rFonts w:ascii="Verdana" w:hAnsi="Verdana"/>
          <w:color w:val="000000"/>
          <w:sz w:val="20"/>
        </w:rPr>
        <w:t>he said slowly.</w:t>
      </w:r>
      <w:r>
        <w:rPr>
          <w:rFonts w:ascii="Verdana" w:hAnsi="Verdana"/>
          <w:color w:val="000000"/>
          <w:sz w:val="20"/>
        </w:rPr>
        <w:t xml:space="preserve"> “</w:t>
      </w:r>
      <w:r w:rsidR="0057301A" w:rsidRPr="00E228A8">
        <w:rPr>
          <w:rFonts w:ascii="Verdana" w:hAnsi="Verdana"/>
          <w:color w:val="000000"/>
          <w:sz w:val="20"/>
        </w:rPr>
        <w:t>It</w:t>
      </w:r>
      <w:r>
        <w:rPr>
          <w:rFonts w:ascii="Verdana" w:hAnsi="Verdana"/>
          <w:color w:val="000000"/>
          <w:sz w:val="20"/>
        </w:rPr>
        <w:t>’d</w:t>
      </w:r>
      <w:r w:rsidR="0057301A" w:rsidRPr="00E228A8">
        <w:rPr>
          <w:rFonts w:ascii="Verdana" w:hAnsi="Verdana"/>
          <w:color w:val="000000"/>
          <w:sz w:val="20"/>
        </w:rPr>
        <w:t xml:space="preserve"> be good publicity, showing these</w:t>
      </w:r>
      <w:r w:rsidR="006F3CC0">
        <w:rPr>
          <w:rFonts w:ascii="Verdana" w:hAnsi="Verdana"/>
          <w:color w:val="000000"/>
          <w:sz w:val="20"/>
        </w:rPr>
        <w:t xml:space="preserve"> — </w:t>
      </w:r>
      <w:r w:rsidR="0057301A" w:rsidRPr="00E228A8">
        <w:rPr>
          <w:rFonts w:ascii="Verdana" w:hAnsi="Verdana"/>
          <w:color w:val="000000"/>
          <w:sz w:val="20"/>
        </w:rPr>
        <w:t>get people into the gallery. One day only, on a Saturday. I</w:t>
      </w:r>
      <w:r>
        <w:rPr>
          <w:rFonts w:ascii="Verdana" w:hAnsi="Verdana"/>
          <w:color w:val="000000"/>
          <w:sz w:val="20"/>
        </w:rPr>
        <w:t>’d</w:t>
      </w:r>
      <w:r w:rsidR="0057301A" w:rsidRPr="00E228A8">
        <w:rPr>
          <w:rFonts w:ascii="Verdana" w:hAnsi="Verdana"/>
          <w:color w:val="000000"/>
          <w:sz w:val="20"/>
        </w:rPr>
        <w:t xml:space="preserve"> need at least... let</w:t>
      </w:r>
      <w:r>
        <w:rPr>
          <w:rFonts w:ascii="Verdana" w:hAnsi="Verdana"/>
          <w:color w:val="000000"/>
          <w:sz w:val="20"/>
        </w:rPr>
        <w:t>’s</w:t>
      </w:r>
      <w:r w:rsidR="0057301A" w:rsidRPr="00E228A8">
        <w:rPr>
          <w:rFonts w:ascii="Verdana" w:hAnsi="Verdana"/>
          <w:color w:val="000000"/>
          <w:sz w:val="20"/>
        </w:rPr>
        <w:t xml:space="preserve"> see, three on that wall... at least twenty paintings, to do it right, but I could maybe get by with one room. A dozen would be the absolute minimum, and they</w:t>
      </w:r>
      <w:r>
        <w:rPr>
          <w:rFonts w:ascii="Verdana" w:hAnsi="Verdana"/>
          <w:color w:val="000000"/>
          <w:sz w:val="20"/>
        </w:rPr>
        <w:t>’d</w:t>
      </w:r>
      <w:r w:rsidR="0057301A" w:rsidRPr="00E228A8">
        <w:rPr>
          <w:rFonts w:ascii="Verdana" w:hAnsi="Verdana"/>
          <w:color w:val="000000"/>
          <w:sz w:val="20"/>
        </w:rPr>
        <w:t xml:space="preserve"> all have to be good-sized. How many will she loan me?</w:t>
      </w:r>
      <w:r>
        <w:rPr>
          <w:rFonts w:ascii="Verdana" w:hAnsi="Verdana"/>
          <w:color w:val="000000"/>
          <w:sz w:val="20"/>
        </w:rPr>
        <w:t>”</w:t>
      </w:r>
    </w:p>
    <w:p w14:paraId="33A9356F" w14:textId="3DAE1C7A"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do</w:t>
      </w:r>
      <w:r>
        <w:rPr>
          <w:rFonts w:ascii="Verdana" w:hAnsi="Verdana"/>
          <w:color w:val="000000"/>
          <w:sz w:val="20"/>
        </w:rPr>
        <w:t>n’t</w:t>
      </w:r>
      <w:r w:rsidR="0057301A" w:rsidRPr="00E228A8">
        <w:rPr>
          <w:rFonts w:ascii="Verdana" w:hAnsi="Verdana"/>
          <w:color w:val="000000"/>
          <w:sz w:val="20"/>
        </w:rPr>
        <w:t xml:space="preserve"> know,</w:t>
      </w:r>
      <w:r>
        <w:rPr>
          <w:rFonts w:ascii="Verdana" w:hAnsi="Verdana"/>
          <w:color w:val="000000"/>
          <w:sz w:val="20"/>
        </w:rPr>
        <w:t xml:space="preserve">” </w:t>
      </w:r>
      <w:r w:rsidR="0057301A" w:rsidRPr="00E228A8">
        <w:rPr>
          <w:rFonts w:ascii="Verdana" w:hAnsi="Verdana"/>
          <w:color w:val="000000"/>
          <w:sz w:val="20"/>
        </w:rPr>
        <w:t>Gordon said.</w:t>
      </w:r>
      <w:r>
        <w:rPr>
          <w:rFonts w:ascii="Verdana" w:hAnsi="Verdana"/>
          <w:color w:val="000000"/>
          <w:sz w:val="20"/>
        </w:rPr>
        <w:t xml:space="preserve"> “</w:t>
      </w:r>
      <w:r w:rsidR="0057301A" w:rsidRPr="00E228A8">
        <w:rPr>
          <w:rFonts w:ascii="Verdana" w:hAnsi="Verdana"/>
          <w:color w:val="000000"/>
          <w:sz w:val="20"/>
        </w:rPr>
        <w:t>I</w:t>
      </w:r>
      <w:r>
        <w:rPr>
          <w:rFonts w:ascii="Verdana" w:hAnsi="Verdana"/>
          <w:color w:val="000000"/>
          <w:sz w:val="20"/>
        </w:rPr>
        <w:t>’ll</w:t>
      </w:r>
      <w:r w:rsidR="0057301A" w:rsidRPr="00E228A8">
        <w:rPr>
          <w:rFonts w:ascii="Verdana" w:hAnsi="Verdana"/>
          <w:color w:val="000000"/>
          <w:sz w:val="20"/>
        </w:rPr>
        <w:t xml:space="preserve"> find out and get back to you.</w:t>
      </w:r>
      <w:r>
        <w:rPr>
          <w:rFonts w:ascii="Verdana" w:hAnsi="Verdana"/>
          <w:color w:val="000000"/>
          <w:sz w:val="20"/>
        </w:rPr>
        <w:t>”</w:t>
      </w:r>
    </w:p>
    <w:p w14:paraId="7FDC59AB" w14:textId="06A2EEA0"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That night at dinner Gordon sat across the table from Janice, watching her closely, trying to gauge her mood, how she would react to the suggestion of a gallery show.</w:t>
      </w:r>
    </w:p>
    <w:p w14:paraId="4368FBEB" w14:textId="099A87CD"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was being unusually quiet, though, and his attempts to guide conversation to the subject of her painting</w:t>
      </w:r>
      <w:r w:rsidR="006F3CC0">
        <w:rPr>
          <w:rFonts w:ascii="Verdana" w:hAnsi="Verdana"/>
          <w:color w:val="000000"/>
          <w:sz w:val="20"/>
        </w:rPr>
        <w:t xml:space="preserve"> — </w:t>
      </w:r>
      <w:r w:rsidRPr="00E228A8">
        <w:rPr>
          <w:rFonts w:ascii="Verdana" w:hAnsi="Verdana"/>
          <w:color w:val="000000"/>
          <w:sz w:val="20"/>
        </w:rPr>
        <w:t>or for that matter, her fear of success</w:t>
      </w:r>
      <w:r w:rsidR="006F3CC0">
        <w:rPr>
          <w:rFonts w:ascii="Verdana" w:hAnsi="Verdana"/>
          <w:color w:val="000000"/>
          <w:sz w:val="20"/>
        </w:rPr>
        <w:t xml:space="preserve"> — </w:t>
      </w:r>
      <w:r w:rsidRPr="00E228A8">
        <w:rPr>
          <w:rFonts w:ascii="Verdana" w:hAnsi="Verdana"/>
          <w:color w:val="000000"/>
          <w:sz w:val="20"/>
        </w:rPr>
        <w:t>were unsuccessful. She would only speak of trivia.</w:t>
      </w:r>
    </w:p>
    <w:p w14:paraId="5C46A4C4"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Finally, he asked straight out,</w:t>
      </w:r>
      <w:r w:rsidR="00E228A8">
        <w:rPr>
          <w:rFonts w:ascii="Verdana" w:hAnsi="Verdana"/>
          <w:color w:val="000000"/>
          <w:sz w:val="20"/>
        </w:rPr>
        <w:t xml:space="preserve"> “</w:t>
      </w:r>
      <w:r w:rsidRPr="00E228A8">
        <w:rPr>
          <w:rFonts w:ascii="Verdana" w:hAnsi="Verdana"/>
          <w:color w:val="000000"/>
          <w:sz w:val="20"/>
        </w:rPr>
        <w:t>Jan, are you afraid people would make fun of your paintings?</w:t>
      </w:r>
      <w:r w:rsidR="00E228A8">
        <w:rPr>
          <w:rFonts w:ascii="Verdana" w:hAnsi="Verdana"/>
          <w:color w:val="000000"/>
          <w:sz w:val="20"/>
        </w:rPr>
        <w:t>”</w:t>
      </w:r>
    </w:p>
    <w:p w14:paraId="7AF1CDDE" w14:textId="7D73BDD6"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looked up, shocked, from her pecan pie dessert.</w:t>
      </w:r>
    </w:p>
    <w:p w14:paraId="34886F1E" w14:textId="72EAB440"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They would</w:t>
      </w:r>
      <w:r>
        <w:rPr>
          <w:rFonts w:ascii="Verdana" w:hAnsi="Verdana"/>
          <w:color w:val="000000"/>
          <w:sz w:val="20"/>
        </w:rPr>
        <w:t>n’t</w:t>
      </w:r>
      <w:r w:rsidR="0057301A" w:rsidRPr="00E228A8">
        <w:rPr>
          <w:rFonts w:ascii="Verdana" w:hAnsi="Verdana"/>
          <w:color w:val="000000"/>
          <w:sz w:val="20"/>
        </w:rPr>
        <w:t>, you know,</w:t>
      </w:r>
      <w:r>
        <w:rPr>
          <w:rFonts w:ascii="Verdana" w:hAnsi="Verdana"/>
          <w:color w:val="000000"/>
          <w:sz w:val="20"/>
        </w:rPr>
        <w:t xml:space="preserve">” </w:t>
      </w:r>
      <w:r w:rsidR="0057301A" w:rsidRPr="00E228A8">
        <w:rPr>
          <w:rFonts w:ascii="Verdana" w:hAnsi="Verdana"/>
          <w:color w:val="000000"/>
          <w:sz w:val="20"/>
        </w:rPr>
        <w:t>he said quickly.</w:t>
      </w:r>
      <w:r>
        <w:rPr>
          <w:rFonts w:ascii="Verdana" w:hAnsi="Verdana"/>
          <w:color w:val="000000"/>
          <w:sz w:val="20"/>
        </w:rPr>
        <w:t xml:space="preserve"> “</w:t>
      </w:r>
      <w:r w:rsidR="0057301A" w:rsidRPr="00E228A8">
        <w:rPr>
          <w:rFonts w:ascii="Verdana" w:hAnsi="Verdana"/>
          <w:color w:val="000000"/>
          <w:sz w:val="20"/>
        </w:rPr>
        <w:t>The paintings are really</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good</w:t>
      </w:r>
      <w:r w:rsidR="0057301A" w:rsidRPr="00E228A8">
        <w:rPr>
          <w:rFonts w:ascii="Verdana" w:hAnsi="Verdana"/>
          <w:color w:val="000000"/>
          <w:sz w:val="20"/>
        </w:rPr>
        <w:t>.</w:t>
      </w:r>
      <w:r>
        <w:rPr>
          <w:rFonts w:ascii="Verdana" w:hAnsi="Verdana"/>
          <w:color w:val="000000"/>
          <w:sz w:val="20"/>
        </w:rPr>
        <w:t>”</w:t>
      </w:r>
    </w:p>
    <w:p w14:paraId="6178D81E" w14:textId="18B7B099"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That</w:t>
      </w:r>
      <w:r>
        <w:rPr>
          <w:rFonts w:ascii="Verdana" w:hAnsi="Verdana"/>
          <w:color w:val="000000"/>
          <w:sz w:val="20"/>
        </w:rPr>
        <w:t>’s</w:t>
      </w:r>
      <w:r w:rsidR="0057301A" w:rsidRPr="00E228A8">
        <w:rPr>
          <w:rFonts w:ascii="Verdana" w:hAnsi="Verdana"/>
          <w:color w:val="000000"/>
          <w:sz w:val="20"/>
        </w:rPr>
        <w:t xml:space="preserve"> not it,</w:t>
      </w:r>
      <w:r>
        <w:rPr>
          <w:rFonts w:ascii="Verdana" w:hAnsi="Verdana"/>
          <w:color w:val="000000"/>
          <w:sz w:val="20"/>
        </w:rPr>
        <w:t xml:space="preserve">” </w:t>
      </w:r>
      <w:r w:rsidR="0057301A" w:rsidRPr="00E228A8">
        <w:rPr>
          <w:rFonts w:ascii="Verdana" w:hAnsi="Verdana"/>
          <w:color w:val="000000"/>
          <w:sz w:val="20"/>
        </w:rPr>
        <w:t>she said.</w:t>
      </w:r>
    </w:p>
    <w:p w14:paraId="4BDD973F" w14:textId="68CC12AE"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Then are you afraid they</w:t>
      </w:r>
      <w:r>
        <w:rPr>
          <w:rFonts w:ascii="Verdana" w:hAnsi="Verdana"/>
          <w:color w:val="000000"/>
          <w:sz w:val="20"/>
        </w:rPr>
        <w:t>’d</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praise</w:t>
      </w:r>
      <w:r w:rsidR="0057301A" w:rsidRPr="00E228A8">
        <w:rPr>
          <w:rStyle w:val="01Text"/>
          <w:rFonts w:ascii="Verdana" w:hAnsi="Verdana"/>
          <w:color w:val="000000"/>
          <w:sz w:val="20"/>
        </w:rPr>
        <w:t xml:space="preserve"> </w:t>
      </w:r>
      <w:r w:rsidR="0057301A" w:rsidRPr="00E228A8">
        <w:rPr>
          <w:rFonts w:ascii="Verdana" w:hAnsi="Verdana"/>
          <w:color w:val="000000"/>
          <w:sz w:val="20"/>
        </w:rPr>
        <w:t>them? And that you do</w:t>
      </w:r>
      <w:r>
        <w:rPr>
          <w:rFonts w:ascii="Verdana" w:hAnsi="Verdana"/>
          <w:color w:val="000000"/>
          <w:sz w:val="20"/>
        </w:rPr>
        <w:t>n’t</w:t>
      </w:r>
      <w:r w:rsidR="0057301A" w:rsidRPr="00E228A8">
        <w:rPr>
          <w:rFonts w:ascii="Verdana" w:hAnsi="Verdana"/>
          <w:color w:val="000000"/>
          <w:sz w:val="20"/>
        </w:rPr>
        <w:t xml:space="preserve"> deserve it?</w:t>
      </w:r>
      <w:r>
        <w:rPr>
          <w:rFonts w:ascii="Verdana" w:hAnsi="Verdana"/>
          <w:color w:val="000000"/>
          <w:sz w:val="20"/>
        </w:rPr>
        <w:t>”</w:t>
      </w:r>
    </w:p>
    <w:p w14:paraId="16C1FF11" w14:textId="2199C03B"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No,</w:t>
      </w:r>
      <w:r>
        <w:rPr>
          <w:rFonts w:ascii="Verdana" w:hAnsi="Verdana"/>
          <w:color w:val="000000"/>
          <w:sz w:val="20"/>
        </w:rPr>
        <w:t xml:space="preserve">” </w:t>
      </w:r>
      <w:r w:rsidR="0057301A" w:rsidRPr="00E228A8">
        <w:rPr>
          <w:rFonts w:ascii="Verdana" w:hAnsi="Verdana"/>
          <w:color w:val="000000"/>
          <w:sz w:val="20"/>
        </w:rPr>
        <w:t>she said, looking down at her pie.</w:t>
      </w:r>
      <w:r>
        <w:rPr>
          <w:rFonts w:ascii="Verdana" w:hAnsi="Verdana"/>
          <w:color w:val="000000"/>
          <w:sz w:val="20"/>
        </w:rPr>
        <w:t xml:space="preserve"> “</w:t>
      </w:r>
      <w:r w:rsidR="0057301A" w:rsidRPr="00E228A8">
        <w:rPr>
          <w:rFonts w:ascii="Verdana" w:hAnsi="Verdana"/>
          <w:color w:val="000000"/>
          <w:sz w:val="20"/>
        </w:rPr>
        <w:t>That</w:t>
      </w:r>
      <w:r>
        <w:rPr>
          <w:rFonts w:ascii="Verdana" w:hAnsi="Verdana"/>
          <w:color w:val="000000"/>
          <w:sz w:val="20"/>
        </w:rPr>
        <w:t>’s</w:t>
      </w:r>
      <w:r w:rsidR="0057301A" w:rsidRPr="00E228A8">
        <w:rPr>
          <w:rFonts w:ascii="Verdana" w:hAnsi="Verdana"/>
          <w:color w:val="000000"/>
          <w:sz w:val="20"/>
        </w:rPr>
        <w:t xml:space="preserve"> not it, either.</w:t>
      </w:r>
      <w:r>
        <w:rPr>
          <w:rFonts w:ascii="Verdana" w:hAnsi="Verdana"/>
          <w:color w:val="000000"/>
          <w:sz w:val="20"/>
        </w:rPr>
        <w:t>”</w:t>
      </w:r>
    </w:p>
    <w:p w14:paraId="100A7F63" w14:textId="498C179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Then why wo</w:t>
      </w:r>
      <w:r>
        <w:rPr>
          <w:rFonts w:ascii="Verdana" w:hAnsi="Verdana"/>
          <w:color w:val="000000"/>
          <w:sz w:val="20"/>
        </w:rPr>
        <w:t>n’t</w:t>
      </w:r>
      <w:r w:rsidR="0057301A" w:rsidRPr="00E228A8">
        <w:rPr>
          <w:rFonts w:ascii="Verdana" w:hAnsi="Verdana"/>
          <w:color w:val="000000"/>
          <w:sz w:val="20"/>
        </w:rPr>
        <w:t xml:space="preserve"> you let anyone else see them?</w:t>
      </w:r>
      <w:r>
        <w:rPr>
          <w:rFonts w:ascii="Verdana" w:hAnsi="Verdana"/>
          <w:color w:val="000000"/>
          <w:sz w:val="20"/>
        </w:rPr>
        <w:t>”</w:t>
      </w:r>
    </w:p>
    <w:p w14:paraId="4677AC41" w14:textId="127004B3"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looked up, looked him right in the eye.</w:t>
      </w:r>
      <w:r w:rsidR="00E228A8">
        <w:rPr>
          <w:rFonts w:ascii="Verdana" w:hAnsi="Verdana"/>
          <w:color w:val="000000"/>
          <w:sz w:val="20"/>
        </w:rPr>
        <w:t xml:space="preserve"> “</w:t>
      </w:r>
      <w:r w:rsidRPr="00E228A8">
        <w:rPr>
          <w:rFonts w:ascii="Verdana" w:hAnsi="Verdana"/>
          <w:color w:val="000000"/>
          <w:sz w:val="20"/>
        </w:rPr>
        <w:t>You do</w:t>
      </w:r>
      <w:r w:rsidR="00E228A8">
        <w:rPr>
          <w:rFonts w:ascii="Verdana" w:hAnsi="Verdana"/>
          <w:color w:val="000000"/>
          <w:sz w:val="20"/>
        </w:rPr>
        <w:t>n’t</w:t>
      </w:r>
      <w:r w:rsidRPr="00E228A8">
        <w:rPr>
          <w:rFonts w:ascii="Verdana" w:hAnsi="Verdana"/>
          <w:color w:val="000000"/>
          <w:sz w:val="20"/>
        </w:rPr>
        <w:t xml:space="preserve"> know?</w:t>
      </w:r>
      <w:r w:rsidR="00E228A8">
        <w:rPr>
          <w:rFonts w:ascii="Verdana" w:hAnsi="Verdana"/>
          <w:color w:val="000000"/>
          <w:sz w:val="20"/>
        </w:rPr>
        <w:t xml:space="preserve">” </w:t>
      </w:r>
      <w:r w:rsidRPr="00E228A8">
        <w:rPr>
          <w:rFonts w:ascii="Verdana" w:hAnsi="Verdana"/>
          <w:color w:val="000000"/>
          <w:sz w:val="20"/>
        </w:rPr>
        <w:t>she asked.</w:t>
      </w:r>
    </w:p>
    <w:p w14:paraId="274690C1" w14:textId="58F91956"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No, I do</w:t>
      </w:r>
      <w:r>
        <w:rPr>
          <w:rFonts w:ascii="Verdana" w:hAnsi="Verdana"/>
          <w:color w:val="000000"/>
          <w:sz w:val="20"/>
        </w:rPr>
        <w:t>n’t</w:t>
      </w:r>
      <w:r w:rsidR="0057301A" w:rsidRPr="00E228A8">
        <w:rPr>
          <w:rFonts w:ascii="Verdana" w:hAnsi="Verdana"/>
          <w:color w:val="000000"/>
          <w:sz w:val="20"/>
        </w:rPr>
        <w:t>. I can guess, maybe, but I wish you</w:t>
      </w:r>
      <w:r>
        <w:rPr>
          <w:rFonts w:ascii="Verdana" w:hAnsi="Verdana"/>
          <w:color w:val="000000"/>
          <w:sz w:val="20"/>
        </w:rPr>
        <w:t>’d</w:t>
      </w:r>
      <w:r w:rsidR="0057301A" w:rsidRPr="00E228A8">
        <w:rPr>
          <w:rFonts w:ascii="Verdana" w:hAnsi="Verdana"/>
          <w:color w:val="000000"/>
          <w:sz w:val="20"/>
        </w:rPr>
        <w:t xml:space="preserve"> tell me.</w:t>
      </w:r>
      <w:r>
        <w:rPr>
          <w:rFonts w:ascii="Verdana" w:hAnsi="Verdana"/>
          <w:color w:val="000000"/>
          <w:sz w:val="20"/>
        </w:rPr>
        <w:t>”</w:t>
      </w:r>
    </w:p>
    <w:p w14:paraId="0845267E" w14:textId="2B0743B5"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If you do</w:t>
      </w:r>
      <w:r>
        <w:rPr>
          <w:rFonts w:ascii="Verdana" w:hAnsi="Verdana"/>
          <w:color w:val="000000"/>
          <w:sz w:val="20"/>
        </w:rPr>
        <w:t>n’t</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know</w:t>
      </w:r>
      <w:r w:rsidR="0057301A" w:rsidRPr="00E228A8">
        <w:rPr>
          <w:rFonts w:ascii="Verdana" w:hAnsi="Verdana"/>
          <w:color w:val="000000"/>
          <w:sz w:val="20"/>
        </w:rPr>
        <w:t xml:space="preserve">, Gordon... no, </w:t>
      </w:r>
      <w:r>
        <w:rPr>
          <w:rFonts w:ascii="Verdana" w:hAnsi="Verdana"/>
          <w:color w:val="000000"/>
          <w:sz w:val="20"/>
        </w:rPr>
        <w:t>I’m</w:t>
      </w:r>
      <w:r w:rsidR="0057301A" w:rsidRPr="00E228A8">
        <w:rPr>
          <w:rFonts w:ascii="Verdana" w:hAnsi="Verdana"/>
          <w:color w:val="000000"/>
          <w:sz w:val="20"/>
        </w:rPr>
        <w:t xml:space="preserve"> not going to tell you.</w:t>
      </w:r>
      <w:r>
        <w:rPr>
          <w:rFonts w:ascii="Verdana" w:hAnsi="Verdana"/>
          <w:color w:val="000000"/>
          <w:sz w:val="20"/>
        </w:rPr>
        <w:t>”</w:t>
      </w:r>
    </w:p>
    <w:p w14:paraId="350C0692" w14:textId="592C0192"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pushed away and left the table, left her pie unfinished.</w:t>
      </w:r>
    </w:p>
    <w:p w14:paraId="2964E0CA"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watched her go, and debated going after her.</w:t>
      </w:r>
    </w:p>
    <w:p w14:paraId="1E105F61" w14:textId="457BF294"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was lying, he was sure. She was afraid people would laugh at her work</w:t>
      </w:r>
      <w:r w:rsidR="006F3CC0">
        <w:rPr>
          <w:rFonts w:ascii="Verdana" w:hAnsi="Verdana"/>
          <w:color w:val="000000"/>
          <w:sz w:val="20"/>
        </w:rPr>
        <w:t xml:space="preserve"> — </w:t>
      </w:r>
      <w:r w:rsidRPr="00E228A8">
        <w:rPr>
          <w:rFonts w:ascii="Verdana" w:hAnsi="Verdana"/>
          <w:color w:val="000000"/>
          <w:sz w:val="20"/>
        </w:rPr>
        <w:t>or that they would</w:t>
      </w:r>
      <w:r w:rsidR="00E228A8">
        <w:rPr>
          <w:rFonts w:ascii="Verdana" w:hAnsi="Verdana"/>
          <w:color w:val="000000"/>
          <w:sz w:val="20"/>
        </w:rPr>
        <w:t>n’t</w:t>
      </w:r>
      <w:r w:rsidRPr="00E228A8">
        <w:rPr>
          <w:rFonts w:ascii="Verdana" w:hAnsi="Verdana"/>
          <w:color w:val="000000"/>
          <w:sz w:val="20"/>
        </w:rPr>
        <w:t>, that they</w:t>
      </w:r>
      <w:r w:rsidR="00E228A8">
        <w:rPr>
          <w:rFonts w:ascii="Verdana" w:hAnsi="Verdana"/>
          <w:color w:val="000000"/>
          <w:sz w:val="20"/>
        </w:rPr>
        <w:t>’d</w:t>
      </w:r>
      <w:r w:rsidRPr="00E228A8">
        <w:rPr>
          <w:rFonts w:ascii="Verdana" w:hAnsi="Verdana"/>
          <w:color w:val="000000"/>
          <w:sz w:val="20"/>
        </w:rPr>
        <w:t xml:space="preserve"> tell her it was wonderful, and she</w:t>
      </w:r>
      <w:r w:rsidR="00E228A8">
        <w:rPr>
          <w:rFonts w:ascii="Verdana" w:hAnsi="Verdana"/>
          <w:color w:val="000000"/>
          <w:sz w:val="20"/>
        </w:rPr>
        <w:t>’d</w:t>
      </w:r>
      <w:r w:rsidRPr="00E228A8">
        <w:rPr>
          <w:rFonts w:ascii="Verdana" w:hAnsi="Verdana"/>
          <w:color w:val="000000"/>
          <w:sz w:val="20"/>
        </w:rPr>
        <w:t xml:space="preserve"> never be able to live up to it.</w:t>
      </w:r>
    </w:p>
    <w:p w14:paraId="7527D657" w14:textId="18662C56"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But she would</w:t>
      </w:r>
      <w:r w:rsidR="00E228A8">
        <w:rPr>
          <w:rFonts w:ascii="Verdana" w:hAnsi="Verdana"/>
          <w:color w:val="000000"/>
          <w:sz w:val="20"/>
        </w:rPr>
        <w:t>n’t</w:t>
      </w:r>
      <w:r w:rsidRPr="00E228A8">
        <w:rPr>
          <w:rFonts w:ascii="Verdana" w:hAnsi="Verdana"/>
          <w:color w:val="000000"/>
          <w:sz w:val="20"/>
        </w:rPr>
        <w:t xml:space="preserve"> admit it.</w:t>
      </w:r>
    </w:p>
    <w:p w14:paraId="1EDD18B8"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got up and followed her, and found her standing at the foot of the stairs, looking up into the darkness. He came up behind her and put his arms around her.</w:t>
      </w:r>
    </w:p>
    <w:p w14:paraId="0C371237" w14:textId="471C41E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“I’m</w:t>
      </w:r>
      <w:r w:rsidR="0057301A" w:rsidRPr="00E228A8">
        <w:rPr>
          <w:rFonts w:ascii="Verdana" w:hAnsi="Verdana"/>
          <w:color w:val="000000"/>
          <w:sz w:val="20"/>
        </w:rPr>
        <w:t xml:space="preserve"> sorry,</w:t>
      </w:r>
      <w:r>
        <w:rPr>
          <w:rFonts w:ascii="Verdana" w:hAnsi="Verdana"/>
          <w:color w:val="000000"/>
          <w:sz w:val="20"/>
        </w:rPr>
        <w:t xml:space="preserve">” </w:t>
      </w:r>
      <w:r w:rsidR="0057301A" w:rsidRPr="00E228A8">
        <w:rPr>
          <w:rFonts w:ascii="Verdana" w:hAnsi="Verdana"/>
          <w:color w:val="000000"/>
          <w:sz w:val="20"/>
        </w:rPr>
        <w:t>he said.</w:t>
      </w:r>
      <w:r>
        <w:rPr>
          <w:rFonts w:ascii="Verdana" w:hAnsi="Verdana"/>
          <w:color w:val="000000"/>
          <w:sz w:val="20"/>
        </w:rPr>
        <w:t xml:space="preserve"> “</w:t>
      </w:r>
      <w:r w:rsidR="0057301A" w:rsidRPr="00E228A8">
        <w:rPr>
          <w:rFonts w:ascii="Verdana" w:hAnsi="Verdana"/>
          <w:color w:val="000000"/>
          <w:sz w:val="20"/>
        </w:rPr>
        <w:t>I</w:t>
      </w:r>
      <w:r>
        <w:rPr>
          <w:rFonts w:ascii="Verdana" w:hAnsi="Verdana"/>
          <w:color w:val="000000"/>
          <w:sz w:val="20"/>
        </w:rPr>
        <w:t>’d</w:t>
      </w:r>
      <w:r w:rsidR="0057301A" w:rsidRPr="00E228A8">
        <w:rPr>
          <w:rFonts w:ascii="Verdana" w:hAnsi="Verdana"/>
          <w:color w:val="000000"/>
          <w:sz w:val="20"/>
        </w:rPr>
        <w:t xml:space="preserve"> never do anything to hurt you, Janice</w:t>
      </w:r>
      <w:r w:rsidR="006F3CC0">
        <w:rPr>
          <w:rFonts w:ascii="Verdana" w:hAnsi="Verdana"/>
          <w:color w:val="000000"/>
          <w:sz w:val="20"/>
        </w:rPr>
        <w:t xml:space="preserve"> — </w:t>
      </w:r>
      <w:r w:rsidR="0057301A" w:rsidRPr="00E228A8">
        <w:rPr>
          <w:rFonts w:ascii="Verdana" w:hAnsi="Verdana"/>
          <w:color w:val="000000"/>
          <w:sz w:val="20"/>
        </w:rPr>
        <w:t>I just want everyone to see how wonderful you are!</w:t>
      </w:r>
      <w:r>
        <w:rPr>
          <w:rFonts w:ascii="Verdana" w:hAnsi="Verdana"/>
          <w:color w:val="000000"/>
          <w:sz w:val="20"/>
        </w:rPr>
        <w:t>”</w:t>
      </w:r>
    </w:p>
    <w:p w14:paraId="29968F69" w14:textId="7103EBBA"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“I’m</w:t>
      </w:r>
      <w:r w:rsidR="0057301A" w:rsidRPr="00E228A8">
        <w:rPr>
          <w:rFonts w:ascii="Verdana" w:hAnsi="Verdana"/>
          <w:color w:val="000000"/>
          <w:sz w:val="20"/>
        </w:rPr>
        <w:t xml:space="preserve"> not wonderful,</w:t>
      </w:r>
      <w:r>
        <w:rPr>
          <w:rFonts w:ascii="Verdana" w:hAnsi="Verdana"/>
          <w:color w:val="000000"/>
          <w:sz w:val="20"/>
        </w:rPr>
        <w:t xml:space="preserve">” </w:t>
      </w:r>
      <w:r w:rsidR="0057301A" w:rsidRPr="00E228A8">
        <w:rPr>
          <w:rFonts w:ascii="Verdana" w:hAnsi="Verdana"/>
          <w:color w:val="000000"/>
          <w:sz w:val="20"/>
        </w:rPr>
        <w:t>she said. She pulled away.</w:t>
      </w:r>
    </w:p>
    <w:p w14:paraId="3E7C6158" w14:textId="7F1D6A32"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had to show her, he thought. She</w:t>
      </w:r>
      <w:r w:rsidRPr="00E228A8">
        <w:rPr>
          <w:rStyle w:val="01Text"/>
          <w:rFonts w:ascii="Verdana" w:hAnsi="Verdana"/>
          <w:color w:val="000000"/>
          <w:sz w:val="20"/>
        </w:rPr>
        <w:t xml:space="preserve"> </w:t>
      </w:r>
      <w:r w:rsidRPr="00E228A8">
        <w:rPr>
          <w:rStyle w:val="00Text"/>
          <w:rFonts w:ascii="Verdana" w:hAnsi="Verdana"/>
          <w:color w:val="000000"/>
          <w:sz w:val="20"/>
        </w:rPr>
        <w:t>was</w:t>
      </w:r>
      <w:r w:rsidRPr="00E228A8">
        <w:rPr>
          <w:rStyle w:val="01Text"/>
          <w:rFonts w:ascii="Verdana" w:hAnsi="Verdana"/>
          <w:color w:val="000000"/>
          <w:sz w:val="20"/>
        </w:rPr>
        <w:t xml:space="preserve"> </w:t>
      </w:r>
      <w:r w:rsidRPr="00E228A8">
        <w:rPr>
          <w:rFonts w:ascii="Verdana" w:hAnsi="Verdana"/>
          <w:color w:val="000000"/>
          <w:sz w:val="20"/>
        </w:rPr>
        <w:t>wonderful, and he had to convince her of it. She had no self-confidence, that was the problem; she did</w:t>
      </w:r>
      <w:r w:rsidR="00E228A8">
        <w:rPr>
          <w:rFonts w:ascii="Verdana" w:hAnsi="Verdana"/>
          <w:color w:val="000000"/>
          <w:sz w:val="20"/>
        </w:rPr>
        <w:t>n’t</w:t>
      </w:r>
      <w:r w:rsidRPr="00E228A8">
        <w:rPr>
          <w:rFonts w:ascii="Verdana" w:hAnsi="Verdana"/>
          <w:color w:val="000000"/>
          <w:sz w:val="20"/>
        </w:rPr>
        <w:t xml:space="preserve"> think,</w:t>
      </w:r>
      <w:r w:rsidR="00E228A8">
        <w:rPr>
          <w:rFonts w:ascii="Verdana" w:hAnsi="Verdana"/>
          <w:color w:val="000000"/>
          <w:sz w:val="20"/>
        </w:rPr>
        <w:t xml:space="preserve"> “</w:t>
      </w:r>
      <w:r w:rsidRPr="00E228A8">
        <w:rPr>
          <w:rFonts w:ascii="Verdana" w:hAnsi="Verdana"/>
          <w:color w:val="000000"/>
          <w:sz w:val="20"/>
        </w:rPr>
        <w:t>Nothing ventured, nothing gained,</w:t>
      </w:r>
      <w:r w:rsidR="00E228A8">
        <w:rPr>
          <w:rFonts w:ascii="Verdana" w:hAnsi="Verdana"/>
          <w:color w:val="000000"/>
          <w:sz w:val="20"/>
        </w:rPr>
        <w:t xml:space="preserve">” </w:t>
      </w:r>
      <w:r w:rsidRPr="00E228A8">
        <w:rPr>
          <w:rFonts w:ascii="Verdana" w:hAnsi="Verdana"/>
          <w:color w:val="000000"/>
          <w:sz w:val="20"/>
        </w:rPr>
        <w:t>she thought,</w:t>
      </w:r>
      <w:r w:rsidR="00E228A8">
        <w:rPr>
          <w:rFonts w:ascii="Verdana" w:hAnsi="Verdana"/>
          <w:color w:val="000000"/>
          <w:sz w:val="20"/>
        </w:rPr>
        <w:t xml:space="preserve"> “</w:t>
      </w:r>
      <w:r w:rsidRPr="00E228A8">
        <w:rPr>
          <w:rFonts w:ascii="Verdana" w:hAnsi="Verdana"/>
          <w:color w:val="000000"/>
          <w:sz w:val="20"/>
        </w:rPr>
        <w:t>Nothing ventured, little lost.</w:t>
      </w:r>
      <w:r w:rsidR="00E228A8">
        <w:rPr>
          <w:rFonts w:ascii="Verdana" w:hAnsi="Verdana"/>
          <w:color w:val="000000"/>
          <w:sz w:val="20"/>
        </w:rPr>
        <w:t>”</w:t>
      </w:r>
    </w:p>
    <w:p w14:paraId="31F7C32B" w14:textId="37C29289"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But</w:t>
      </w:r>
      <w:r w:rsidRPr="00E228A8">
        <w:rPr>
          <w:rStyle w:val="01Text"/>
          <w:rFonts w:ascii="Verdana" w:hAnsi="Verdana"/>
          <w:color w:val="000000"/>
          <w:sz w:val="20"/>
        </w:rPr>
        <w:t xml:space="preserve"> </w:t>
      </w:r>
      <w:r w:rsidRPr="00E228A8">
        <w:rPr>
          <w:rStyle w:val="00Text"/>
          <w:rFonts w:ascii="Verdana" w:hAnsi="Verdana"/>
          <w:color w:val="000000"/>
          <w:sz w:val="20"/>
        </w:rPr>
        <w:t>he</w:t>
      </w:r>
      <w:r w:rsidRPr="00E228A8">
        <w:rPr>
          <w:rStyle w:val="01Text"/>
          <w:rFonts w:ascii="Verdana" w:hAnsi="Verdana"/>
          <w:color w:val="000000"/>
          <w:sz w:val="20"/>
        </w:rPr>
        <w:t xml:space="preserve"> </w:t>
      </w:r>
      <w:r w:rsidRPr="00E228A8">
        <w:rPr>
          <w:rFonts w:ascii="Verdana" w:hAnsi="Verdana"/>
          <w:color w:val="000000"/>
          <w:sz w:val="20"/>
        </w:rPr>
        <w:t>believed in</w:t>
      </w:r>
      <w:r w:rsidR="00E228A8">
        <w:rPr>
          <w:rFonts w:ascii="Verdana" w:hAnsi="Verdana"/>
          <w:color w:val="000000"/>
          <w:sz w:val="20"/>
        </w:rPr>
        <w:t xml:space="preserve"> “</w:t>
      </w:r>
      <w:r w:rsidRPr="00E228A8">
        <w:rPr>
          <w:rFonts w:ascii="Verdana" w:hAnsi="Verdana"/>
          <w:color w:val="000000"/>
          <w:sz w:val="20"/>
        </w:rPr>
        <w:t>Nothing ventured, nothing gained</w:t>
      </w:r>
      <w:r w:rsidR="00E228A8">
        <w:rPr>
          <w:rFonts w:ascii="Verdana" w:hAnsi="Verdana"/>
          <w:color w:val="000000"/>
          <w:sz w:val="20"/>
        </w:rPr>
        <w:t xml:space="preserve">” </w:t>
      </w:r>
      <w:r w:rsidRPr="00E228A8">
        <w:rPr>
          <w:rFonts w:ascii="Verdana" w:hAnsi="Verdana"/>
          <w:color w:val="000000"/>
          <w:sz w:val="20"/>
        </w:rPr>
        <w:t>!</w:t>
      </w:r>
    </w:p>
    <w:p w14:paraId="2A1F64CB"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And two weeks later, opportunity fell into his lap.</w:t>
      </w:r>
    </w:p>
    <w:p w14:paraId="12AC8B57" w14:textId="7839A94E"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need to go up to Chicago,</w:t>
      </w:r>
      <w:r>
        <w:rPr>
          <w:rFonts w:ascii="Verdana" w:hAnsi="Verdana"/>
          <w:color w:val="000000"/>
          <w:sz w:val="20"/>
        </w:rPr>
        <w:t xml:space="preserve">” </w:t>
      </w:r>
      <w:r w:rsidR="0057301A" w:rsidRPr="00E228A8">
        <w:rPr>
          <w:rFonts w:ascii="Verdana" w:hAnsi="Verdana"/>
          <w:color w:val="000000"/>
          <w:sz w:val="20"/>
        </w:rPr>
        <w:t>Janice told him.</w:t>
      </w:r>
      <w:r>
        <w:rPr>
          <w:rFonts w:ascii="Verdana" w:hAnsi="Verdana"/>
          <w:color w:val="000000"/>
          <w:sz w:val="20"/>
        </w:rPr>
        <w:t xml:space="preserve"> “</w:t>
      </w:r>
      <w:r w:rsidR="0057301A" w:rsidRPr="00E228A8">
        <w:rPr>
          <w:rFonts w:ascii="Verdana" w:hAnsi="Verdana"/>
          <w:color w:val="000000"/>
          <w:sz w:val="20"/>
        </w:rPr>
        <w:t>My uncle Eugene</w:t>
      </w:r>
      <w:r>
        <w:rPr>
          <w:rFonts w:ascii="Verdana" w:hAnsi="Verdana"/>
          <w:color w:val="000000"/>
          <w:sz w:val="20"/>
        </w:rPr>
        <w:t>’s</w:t>
      </w:r>
      <w:r w:rsidR="0057301A" w:rsidRPr="00E228A8">
        <w:rPr>
          <w:rFonts w:ascii="Verdana" w:hAnsi="Verdana"/>
          <w:color w:val="000000"/>
          <w:sz w:val="20"/>
        </w:rPr>
        <w:t xml:space="preserve"> moving, giving up his house and taking an apartment, and he</w:t>
      </w:r>
      <w:r>
        <w:rPr>
          <w:rFonts w:ascii="Verdana" w:hAnsi="Verdana"/>
          <w:color w:val="000000"/>
          <w:sz w:val="20"/>
        </w:rPr>
        <w:t>’s</w:t>
      </w:r>
      <w:r w:rsidR="0057301A" w:rsidRPr="00E228A8">
        <w:rPr>
          <w:rFonts w:ascii="Verdana" w:hAnsi="Verdana"/>
          <w:color w:val="000000"/>
          <w:sz w:val="20"/>
        </w:rPr>
        <w:t xml:space="preserve"> asked me to come help him sort through stuff, see if there</w:t>
      </w:r>
      <w:r>
        <w:rPr>
          <w:rFonts w:ascii="Verdana" w:hAnsi="Verdana"/>
          <w:color w:val="000000"/>
          <w:sz w:val="20"/>
        </w:rPr>
        <w:t>’s</w:t>
      </w:r>
      <w:r w:rsidR="0057301A" w:rsidRPr="00E228A8">
        <w:rPr>
          <w:rFonts w:ascii="Verdana" w:hAnsi="Verdana"/>
          <w:color w:val="000000"/>
          <w:sz w:val="20"/>
        </w:rPr>
        <w:t xml:space="preserve"> anything I want.</w:t>
      </w:r>
      <w:r>
        <w:rPr>
          <w:rFonts w:ascii="Verdana" w:hAnsi="Verdana"/>
          <w:color w:val="000000"/>
          <w:sz w:val="20"/>
        </w:rPr>
        <w:t>”</w:t>
      </w:r>
    </w:p>
    <w:p w14:paraId="6D9C30DB" w14:textId="44AF4310"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Oh?</w:t>
      </w:r>
      <w:r>
        <w:rPr>
          <w:rFonts w:ascii="Verdana" w:hAnsi="Verdana"/>
          <w:color w:val="000000"/>
          <w:sz w:val="20"/>
        </w:rPr>
        <w:t xml:space="preserve">” </w:t>
      </w:r>
      <w:r w:rsidR="0057301A" w:rsidRPr="00E228A8">
        <w:rPr>
          <w:rFonts w:ascii="Verdana" w:hAnsi="Verdana"/>
          <w:color w:val="000000"/>
          <w:sz w:val="20"/>
        </w:rPr>
        <w:t>Gordon asked.</w:t>
      </w:r>
    </w:p>
    <w:p w14:paraId="08A0AB82" w14:textId="29FF4F92"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Yeah, he</w:t>
      </w:r>
      <w:r>
        <w:rPr>
          <w:rFonts w:ascii="Verdana" w:hAnsi="Verdana"/>
          <w:color w:val="000000"/>
          <w:sz w:val="20"/>
        </w:rPr>
        <w:t>’s</w:t>
      </w:r>
      <w:r w:rsidR="0057301A" w:rsidRPr="00E228A8">
        <w:rPr>
          <w:rFonts w:ascii="Verdana" w:hAnsi="Verdana"/>
          <w:color w:val="000000"/>
          <w:sz w:val="20"/>
        </w:rPr>
        <w:t xml:space="preserve"> got a lot of the old family stuff. My cousin Charlotte will be there, and maybe Aunt Grace, if her health holds.</w:t>
      </w:r>
      <w:r>
        <w:rPr>
          <w:rFonts w:ascii="Verdana" w:hAnsi="Verdana"/>
          <w:color w:val="000000"/>
          <w:sz w:val="20"/>
        </w:rPr>
        <w:t xml:space="preserve">” </w:t>
      </w:r>
      <w:r w:rsidR="0057301A" w:rsidRPr="00E228A8">
        <w:rPr>
          <w:rFonts w:ascii="Verdana" w:hAnsi="Verdana"/>
          <w:color w:val="000000"/>
          <w:sz w:val="20"/>
        </w:rPr>
        <w:t>She hesitated.</w:t>
      </w:r>
      <w:r>
        <w:rPr>
          <w:rFonts w:ascii="Verdana" w:hAnsi="Verdana"/>
          <w:color w:val="000000"/>
          <w:sz w:val="20"/>
        </w:rPr>
        <w:t xml:space="preserve"> “</w:t>
      </w:r>
      <w:r w:rsidR="0057301A" w:rsidRPr="00E228A8">
        <w:rPr>
          <w:rFonts w:ascii="Verdana" w:hAnsi="Verdana"/>
          <w:color w:val="000000"/>
          <w:sz w:val="20"/>
        </w:rPr>
        <w:t>Would you like to come?</w:t>
      </w:r>
      <w:r>
        <w:rPr>
          <w:rFonts w:ascii="Verdana" w:hAnsi="Verdana"/>
          <w:color w:val="000000"/>
          <w:sz w:val="20"/>
        </w:rPr>
        <w:t>”</w:t>
      </w:r>
    </w:p>
    <w:p w14:paraId="6DC4FC5E" w14:textId="006A49DF"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When would this be?</w:t>
      </w:r>
      <w:r>
        <w:rPr>
          <w:rFonts w:ascii="Verdana" w:hAnsi="Verdana"/>
          <w:color w:val="000000"/>
          <w:sz w:val="20"/>
        </w:rPr>
        <w:t xml:space="preserve">” </w:t>
      </w:r>
      <w:r w:rsidR="0057301A" w:rsidRPr="00E228A8">
        <w:rPr>
          <w:rFonts w:ascii="Verdana" w:hAnsi="Verdana"/>
          <w:color w:val="000000"/>
          <w:sz w:val="20"/>
        </w:rPr>
        <w:t>he asked.</w:t>
      </w:r>
    </w:p>
    <w:p w14:paraId="375980D2" w14:textId="18B86414"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w:t>
      </w:r>
      <w:r>
        <w:rPr>
          <w:rFonts w:ascii="Verdana" w:hAnsi="Verdana"/>
          <w:color w:val="000000"/>
          <w:sz w:val="20"/>
        </w:rPr>
        <w:t>’d</w:t>
      </w:r>
      <w:r w:rsidR="0057301A" w:rsidRPr="00E228A8">
        <w:rPr>
          <w:rFonts w:ascii="Verdana" w:hAnsi="Verdana"/>
          <w:color w:val="000000"/>
          <w:sz w:val="20"/>
        </w:rPr>
        <w:t xml:space="preserve"> be leaving Thursday, coming back Tuesday. I</w:t>
      </w:r>
      <w:r>
        <w:rPr>
          <w:rFonts w:ascii="Verdana" w:hAnsi="Verdana"/>
          <w:color w:val="000000"/>
          <w:sz w:val="20"/>
        </w:rPr>
        <w:t xml:space="preserve">’ve </w:t>
      </w:r>
      <w:r w:rsidR="0057301A" w:rsidRPr="00E228A8">
        <w:rPr>
          <w:rFonts w:ascii="Verdana" w:hAnsi="Verdana"/>
          <w:color w:val="000000"/>
          <w:sz w:val="20"/>
        </w:rPr>
        <w:t>got vacation days I can use.</w:t>
      </w:r>
      <w:r>
        <w:rPr>
          <w:rFonts w:ascii="Verdana" w:hAnsi="Verdana"/>
          <w:color w:val="000000"/>
          <w:sz w:val="20"/>
        </w:rPr>
        <w:t>”</w:t>
      </w:r>
    </w:p>
    <w:p w14:paraId="17D3957D" w14:textId="01F9C1C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looked at her, then said,</w:t>
      </w:r>
      <w:r w:rsidR="00E228A8">
        <w:rPr>
          <w:rFonts w:ascii="Verdana" w:hAnsi="Verdana"/>
          <w:color w:val="000000"/>
          <w:sz w:val="20"/>
        </w:rPr>
        <w:t xml:space="preserve"> “</w:t>
      </w:r>
      <w:r w:rsidRPr="00E228A8">
        <w:rPr>
          <w:rStyle w:val="00Text"/>
          <w:rFonts w:ascii="Verdana" w:hAnsi="Verdana"/>
          <w:color w:val="000000"/>
          <w:sz w:val="20"/>
        </w:rPr>
        <w:t>I</w:t>
      </w:r>
      <w:r w:rsidRPr="00E228A8">
        <w:rPr>
          <w:rStyle w:val="01Text"/>
          <w:rFonts w:ascii="Verdana" w:hAnsi="Verdana"/>
          <w:color w:val="000000"/>
          <w:sz w:val="20"/>
        </w:rPr>
        <w:t xml:space="preserve"> </w:t>
      </w:r>
      <w:r w:rsidRPr="00E228A8">
        <w:rPr>
          <w:rFonts w:ascii="Verdana" w:hAnsi="Verdana"/>
          <w:color w:val="000000"/>
          <w:sz w:val="20"/>
        </w:rPr>
        <w:t>do</w:t>
      </w:r>
      <w:r w:rsidR="00E228A8">
        <w:rPr>
          <w:rFonts w:ascii="Verdana" w:hAnsi="Verdana"/>
          <w:color w:val="000000"/>
          <w:sz w:val="20"/>
        </w:rPr>
        <w:t>n’t</w:t>
      </w:r>
      <w:r w:rsidRPr="00E228A8">
        <w:rPr>
          <w:rFonts w:ascii="Verdana" w:hAnsi="Verdana"/>
          <w:color w:val="000000"/>
          <w:sz w:val="20"/>
        </w:rPr>
        <w:t xml:space="preserve">; </w:t>
      </w:r>
      <w:r w:rsidR="00E228A8">
        <w:rPr>
          <w:rFonts w:ascii="Verdana" w:hAnsi="Verdana"/>
          <w:color w:val="000000"/>
          <w:sz w:val="20"/>
        </w:rPr>
        <w:t>I’m</w:t>
      </w:r>
      <w:r w:rsidRPr="00E228A8">
        <w:rPr>
          <w:rFonts w:ascii="Verdana" w:hAnsi="Verdana"/>
          <w:color w:val="000000"/>
          <w:sz w:val="20"/>
        </w:rPr>
        <w:t xml:space="preserve"> afraid I</w:t>
      </w:r>
      <w:r w:rsidR="00E228A8">
        <w:rPr>
          <w:rFonts w:ascii="Verdana" w:hAnsi="Verdana"/>
          <w:color w:val="000000"/>
          <w:sz w:val="20"/>
        </w:rPr>
        <w:t>’ll</w:t>
      </w:r>
      <w:r w:rsidRPr="00E228A8">
        <w:rPr>
          <w:rFonts w:ascii="Verdana" w:hAnsi="Verdana"/>
          <w:color w:val="000000"/>
          <w:sz w:val="20"/>
        </w:rPr>
        <w:t xml:space="preserve"> have to pass.</w:t>
      </w:r>
      <w:r w:rsidR="00E228A8">
        <w:rPr>
          <w:rFonts w:ascii="Verdana" w:hAnsi="Verdana"/>
          <w:color w:val="000000"/>
          <w:sz w:val="20"/>
        </w:rPr>
        <w:t>”</w:t>
      </w:r>
    </w:p>
    <w:p w14:paraId="4588AC59" w14:textId="7FAFD6E2"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Oh, I thought you did,</w:t>
      </w:r>
      <w:r>
        <w:rPr>
          <w:rFonts w:ascii="Verdana" w:hAnsi="Verdana"/>
          <w:color w:val="000000"/>
          <w:sz w:val="20"/>
        </w:rPr>
        <w:t xml:space="preserve">” </w:t>
      </w:r>
      <w:r w:rsidR="0057301A" w:rsidRPr="00E228A8">
        <w:rPr>
          <w:rFonts w:ascii="Verdana" w:hAnsi="Verdana"/>
          <w:color w:val="000000"/>
          <w:sz w:val="20"/>
        </w:rPr>
        <w:t>she said.</w:t>
      </w:r>
    </w:p>
    <w:p w14:paraId="368A3811"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Nope.</w:t>
      </w:r>
      <w:r>
        <w:rPr>
          <w:rFonts w:ascii="Verdana" w:hAnsi="Verdana"/>
          <w:color w:val="000000"/>
          <w:sz w:val="20"/>
        </w:rPr>
        <w:t>”</w:t>
      </w:r>
    </w:p>
    <w:p w14:paraId="5CD11734" w14:textId="2B1A99C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was lying; he did have leave time available.</w:t>
      </w:r>
    </w:p>
    <w:p w14:paraId="5C7401D4" w14:textId="3AE73A9C"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But this was his chance to put on that show at Ian</w:t>
      </w:r>
      <w:r w:rsidR="00E228A8">
        <w:rPr>
          <w:rFonts w:ascii="Verdana" w:hAnsi="Verdana"/>
          <w:color w:val="000000"/>
          <w:sz w:val="20"/>
        </w:rPr>
        <w:t>’s</w:t>
      </w:r>
      <w:r w:rsidRPr="00E228A8">
        <w:rPr>
          <w:rFonts w:ascii="Verdana" w:hAnsi="Verdana"/>
          <w:color w:val="000000"/>
          <w:sz w:val="20"/>
        </w:rPr>
        <w:t xml:space="preserve"> gallery.</w:t>
      </w:r>
    </w:p>
    <w:p w14:paraId="3D80B3F0"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seemed disappointed, but he thought about how her face would light up when she saw the reviews, when she heard people raving about her work.</w:t>
      </w:r>
    </w:p>
    <w:p w14:paraId="4ACBA6E4" w14:textId="51916E0F"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You go ahead and have a good time,</w:t>
      </w:r>
      <w:r>
        <w:rPr>
          <w:rFonts w:ascii="Verdana" w:hAnsi="Verdana"/>
          <w:color w:val="000000"/>
          <w:sz w:val="20"/>
        </w:rPr>
        <w:t xml:space="preserve">” </w:t>
      </w:r>
      <w:r w:rsidR="0057301A" w:rsidRPr="00E228A8">
        <w:rPr>
          <w:rFonts w:ascii="Verdana" w:hAnsi="Verdana"/>
          <w:color w:val="000000"/>
          <w:sz w:val="20"/>
        </w:rPr>
        <w:t>he said.</w:t>
      </w:r>
    </w:p>
    <w:p w14:paraId="2BB517EE" w14:textId="27E9047B"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All right,</w:t>
      </w:r>
      <w:r>
        <w:rPr>
          <w:rFonts w:ascii="Verdana" w:hAnsi="Verdana"/>
          <w:color w:val="000000"/>
          <w:sz w:val="20"/>
        </w:rPr>
        <w:t xml:space="preserve">” </w:t>
      </w:r>
      <w:r w:rsidR="0057301A" w:rsidRPr="00E228A8">
        <w:rPr>
          <w:rFonts w:ascii="Verdana" w:hAnsi="Verdana"/>
          <w:color w:val="000000"/>
          <w:sz w:val="20"/>
        </w:rPr>
        <w:t>she said, a bit coolly.</w:t>
      </w:r>
    </w:p>
    <w:p w14:paraId="5D63E1B2"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 few minutes later he excused himself and called Ian.</w:t>
      </w:r>
    </w:p>
    <w:p w14:paraId="5BD65A81" w14:textId="120D9D3B"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lastRenderedPageBreak/>
        <w:t>Ian complained about the short notice, but agreed. Gordon provided him with Polaroids of the four he</w:t>
      </w:r>
      <w:r w:rsidR="00E228A8">
        <w:rPr>
          <w:rFonts w:ascii="Verdana" w:hAnsi="Verdana"/>
          <w:color w:val="000000"/>
          <w:sz w:val="20"/>
        </w:rPr>
        <w:t>’d</w:t>
      </w:r>
      <w:r w:rsidRPr="00E228A8">
        <w:rPr>
          <w:rFonts w:ascii="Verdana" w:hAnsi="Verdana"/>
          <w:color w:val="000000"/>
          <w:sz w:val="20"/>
        </w:rPr>
        <w:t xml:space="preserve"> already seen, so that he could advertise the show.</w:t>
      </w:r>
    </w:p>
    <w:p w14:paraId="495AF5D5"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And Thursday, as soon as Janice was gone, Gordon took the keys from her dresser jewelbox and unlocked all the upstairs rooms, his hands trembling with anticipation.</w:t>
      </w:r>
    </w:p>
    <w:p w14:paraId="4195C698"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How many paintings would there be? Would there be enough good ones?</w:t>
      </w:r>
    </w:p>
    <w:p w14:paraId="29F0835F"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Then the door of the first room, the room where he had seen her working on her painting, swung open.</w:t>
      </w:r>
    </w:p>
    <w:p w14:paraId="0AEC984D" w14:textId="398B6DA3"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There was the easel, and the stool, and the lamp</w:t>
      </w:r>
      <w:r w:rsidR="006F3CC0">
        <w:rPr>
          <w:rFonts w:ascii="Verdana" w:hAnsi="Verdana"/>
          <w:color w:val="000000"/>
          <w:sz w:val="20"/>
        </w:rPr>
        <w:t xml:space="preserve"> — </w:t>
      </w:r>
      <w:r w:rsidRPr="00E228A8">
        <w:rPr>
          <w:rFonts w:ascii="Verdana" w:hAnsi="Verdana"/>
          <w:color w:val="000000"/>
          <w:sz w:val="20"/>
        </w:rPr>
        <w:t>and behind the door a stack of canvases.</w:t>
      </w:r>
    </w:p>
    <w:p w14:paraId="319B6BB5" w14:textId="70E46CF4"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w:t>
      </w:r>
      <w:r w:rsidRPr="00E228A8">
        <w:rPr>
          <w:rStyle w:val="01Text"/>
          <w:rFonts w:ascii="Verdana" w:hAnsi="Verdana"/>
          <w:color w:val="000000"/>
          <w:sz w:val="20"/>
        </w:rPr>
        <w:t xml:space="preserve"> </w:t>
      </w:r>
      <w:r w:rsidRPr="00E228A8">
        <w:rPr>
          <w:rStyle w:val="00Text"/>
          <w:rFonts w:ascii="Verdana" w:hAnsi="Verdana"/>
          <w:color w:val="000000"/>
          <w:sz w:val="20"/>
        </w:rPr>
        <w:t>large</w:t>
      </w:r>
      <w:r w:rsidRPr="00E228A8">
        <w:rPr>
          <w:rStyle w:val="01Text"/>
          <w:rFonts w:ascii="Verdana" w:hAnsi="Verdana"/>
          <w:color w:val="000000"/>
          <w:sz w:val="20"/>
        </w:rPr>
        <w:t xml:space="preserve"> </w:t>
      </w:r>
      <w:r w:rsidRPr="00E228A8">
        <w:rPr>
          <w:rFonts w:ascii="Verdana" w:hAnsi="Verdana"/>
          <w:color w:val="000000"/>
          <w:sz w:val="20"/>
        </w:rPr>
        <w:t>stack of canvases</w:t>
      </w:r>
      <w:r w:rsidR="006F3CC0">
        <w:rPr>
          <w:rFonts w:ascii="Verdana" w:hAnsi="Verdana"/>
          <w:color w:val="000000"/>
          <w:sz w:val="20"/>
        </w:rPr>
        <w:t xml:space="preserve"> — </w:t>
      </w:r>
      <w:r w:rsidRPr="00E228A8">
        <w:rPr>
          <w:rFonts w:ascii="Verdana" w:hAnsi="Verdana"/>
          <w:color w:val="000000"/>
          <w:sz w:val="20"/>
        </w:rPr>
        <w:t>sixteen in all.</w:t>
      </w:r>
    </w:p>
    <w:p w14:paraId="72F786BF" w14:textId="047C3C44"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Victorian woman and child were there; so was a stunning self-portrait that showed Janice</w:t>
      </w:r>
      <w:r w:rsidR="00E228A8">
        <w:rPr>
          <w:rFonts w:ascii="Verdana" w:hAnsi="Verdana"/>
          <w:color w:val="000000"/>
          <w:sz w:val="20"/>
        </w:rPr>
        <w:t>’s</w:t>
      </w:r>
      <w:r w:rsidRPr="00E228A8">
        <w:rPr>
          <w:rFonts w:ascii="Verdana" w:hAnsi="Verdana"/>
          <w:color w:val="000000"/>
          <w:sz w:val="20"/>
        </w:rPr>
        <w:t xml:space="preserve"> face subtly distorted, her teeth almost fangs, her expression predatory. There was a painting of a steam train, one of a pair of horses, one of a man chopping vegetables as a little girl watched...</w:t>
      </w:r>
    </w:p>
    <w:p w14:paraId="6EA4E561" w14:textId="70A3BA0D"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Jackpot,</w:t>
      </w:r>
      <w:r>
        <w:rPr>
          <w:rFonts w:ascii="Verdana" w:hAnsi="Verdana"/>
          <w:color w:val="000000"/>
          <w:sz w:val="20"/>
        </w:rPr>
        <w:t xml:space="preserve">” </w:t>
      </w:r>
      <w:r w:rsidR="0057301A" w:rsidRPr="00E228A8">
        <w:rPr>
          <w:rFonts w:ascii="Verdana" w:hAnsi="Verdana"/>
          <w:color w:val="000000"/>
          <w:sz w:val="20"/>
        </w:rPr>
        <w:t>Gordon whispered to himself.</w:t>
      </w:r>
    </w:p>
    <w:p w14:paraId="4700A47D" w14:textId="3192386E"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was wrong, though; the jackpot was in the next room, where the canvases were stacked on all sides</w:t>
      </w:r>
      <w:r w:rsidR="006F3CC0">
        <w:rPr>
          <w:rFonts w:ascii="Verdana" w:hAnsi="Verdana"/>
          <w:color w:val="000000"/>
          <w:sz w:val="20"/>
        </w:rPr>
        <w:t xml:space="preserve"> — </w:t>
      </w:r>
      <w:r w:rsidRPr="00E228A8">
        <w:rPr>
          <w:rFonts w:ascii="Verdana" w:hAnsi="Verdana"/>
          <w:color w:val="000000"/>
          <w:sz w:val="20"/>
        </w:rPr>
        <w:t>portraits, landscapes, still life, even abstracts.</w:t>
      </w:r>
    </w:p>
    <w:p w14:paraId="7EB318C3"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Altogether, there were over a hundred and twenty paintings.</w:t>
      </w:r>
    </w:p>
    <w:p w14:paraId="37C9EA60" w14:textId="2235ED75"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Some of them were obviously early work; some were so bizarre Gordon did</w:t>
      </w:r>
      <w:r w:rsidR="00E228A8">
        <w:rPr>
          <w:rFonts w:ascii="Verdana" w:hAnsi="Verdana"/>
          <w:color w:val="000000"/>
          <w:sz w:val="20"/>
        </w:rPr>
        <w:t>n’t</w:t>
      </w:r>
      <w:r w:rsidRPr="00E228A8">
        <w:rPr>
          <w:rFonts w:ascii="Verdana" w:hAnsi="Verdana"/>
          <w:color w:val="000000"/>
          <w:sz w:val="20"/>
        </w:rPr>
        <w:t xml:space="preserve"> know what to make of them. Even so, when he arrived at Ian</w:t>
      </w:r>
      <w:r w:rsidR="00E228A8">
        <w:rPr>
          <w:rFonts w:ascii="Verdana" w:hAnsi="Verdana"/>
          <w:color w:val="000000"/>
          <w:sz w:val="20"/>
        </w:rPr>
        <w:t>’s</w:t>
      </w:r>
      <w:r w:rsidRPr="00E228A8">
        <w:rPr>
          <w:rFonts w:ascii="Verdana" w:hAnsi="Verdana"/>
          <w:color w:val="000000"/>
          <w:sz w:val="20"/>
        </w:rPr>
        <w:t xml:space="preserve"> gallery Friday morning, he had sixty-six canvases packed into his car.</w:t>
      </w:r>
    </w:p>
    <w:p w14:paraId="58313054"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That was all he could fit and still have room to drive.</w:t>
      </w:r>
    </w:p>
    <w:p w14:paraId="7217DCFB"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Ian, after a few moments of shock when he saw the number, and several moments of awe and delight when he looked through the available material, weeded them down further, and in the end, forty-three were hung.</w:t>
      </w:r>
    </w:p>
    <w:p w14:paraId="18857A8E"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show was a wild success.</w:t>
      </w:r>
    </w:p>
    <w:p w14:paraId="53BB4651"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And Tuesday, when Janice came home, clippings of the rave reviews were set out on the living room coffee table, waiting for her.</w:t>
      </w:r>
    </w:p>
    <w:p w14:paraId="52857C1F" w14:textId="12C81D19"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reviews were all just from the local papers, there had</w:t>
      </w:r>
      <w:r w:rsidR="00E228A8">
        <w:rPr>
          <w:rFonts w:ascii="Verdana" w:hAnsi="Verdana"/>
          <w:color w:val="000000"/>
          <w:sz w:val="20"/>
        </w:rPr>
        <w:t>n’t</w:t>
      </w:r>
      <w:r w:rsidRPr="00E228A8">
        <w:rPr>
          <w:rFonts w:ascii="Verdana" w:hAnsi="Verdana"/>
          <w:color w:val="000000"/>
          <w:sz w:val="20"/>
        </w:rPr>
        <w:t xml:space="preserve"> been time to get any serious attention, but it was a start. He could</w:t>
      </w:r>
      <w:r w:rsidR="00E228A8">
        <w:rPr>
          <w:rFonts w:ascii="Verdana" w:hAnsi="Verdana"/>
          <w:color w:val="000000"/>
          <w:sz w:val="20"/>
        </w:rPr>
        <w:t>n’t</w:t>
      </w:r>
      <w:r w:rsidRPr="00E228A8">
        <w:rPr>
          <w:rFonts w:ascii="Verdana" w:hAnsi="Verdana"/>
          <w:color w:val="000000"/>
          <w:sz w:val="20"/>
        </w:rPr>
        <w:t xml:space="preserve"> wait for her to read them.</w:t>
      </w:r>
    </w:p>
    <w:p w14:paraId="2C26E797"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met her at the door, kissed her, and took her bags.</w:t>
      </w:r>
    </w:p>
    <w:p w14:paraId="6C23C8B6" w14:textId="013EC6BD"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There</w:t>
      </w:r>
      <w:r>
        <w:rPr>
          <w:rFonts w:ascii="Verdana" w:hAnsi="Verdana"/>
          <w:color w:val="000000"/>
          <w:sz w:val="20"/>
        </w:rPr>
        <w:t>’s</w:t>
      </w:r>
      <w:r w:rsidR="0057301A" w:rsidRPr="00E228A8">
        <w:rPr>
          <w:rFonts w:ascii="Verdana" w:hAnsi="Verdana"/>
          <w:color w:val="000000"/>
          <w:sz w:val="20"/>
        </w:rPr>
        <w:t xml:space="preserve"> a lot more stuff in the car,</w:t>
      </w:r>
      <w:r>
        <w:rPr>
          <w:rFonts w:ascii="Verdana" w:hAnsi="Verdana"/>
          <w:color w:val="000000"/>
          <w:sz w:val="20"/>
        </w:rPr>
        <w:t xml:space="preserve">” </w:t>
      </w:r>
      <w:r w:rsidR="0057301A" w:rsidRPr="00E228A8">
        <w:rPr>
          <w:rFonts w:ascii="Verdana" w:hAnsi="Verdana"/>
          <w:color w:val="000000"/>
          <w:sz w:val="20"/>
        </w:rPr>
        <w:t>she said.</w:t>
      </w:r>
    </w:p>
    <w:p w14:paraId="5D8DBDCC" w14:textId="1915F9C4"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w:t>
      </w:r>
      <w:r>
        <w:rPr>
          <w:rFonts w:ascii="Verdana" w:hAnsi="Verdana"/>
          <w:color w:val="000000"/>
          <w:sz w:val="20"/>
        </w:rPr>
        <w:t>’ll</w:t>
      </w:r>
      <w:r w:rsidR="0057301A" w:rsidRPr="00E228A8">
        <w:rPr>
          <w:rFonts w:ascii="Verdana" w:hAnsi="Verdana"/>
          <w:color w:val="000000"/>
          <w:sz w:val="20"/>
        </w:rPr>
        <w:t xml:space="preserve"> help you with it,</w:t>
      </w:r>
      <w:r>
        <w:rPr>
          <w:rFonts w:ascii="Verdana" w:hAnsi="Verdana"/>
          <w:color w:val="000000"/>
          <w:sz w:val="20"/>
        </w:rPr>
        <w:t xml:space="preserve">” </w:t>
      </w:r>
      <w:r w:rsidR="0057301A" w:rsidRPr="00E228A8">
        <w:rPr>
          <w:rFonts w:ascii="Verdana" w:hAnsi="Verdana"/>
          <w:color w:val="000000"/>
          <w:sz w:val="20"/>
        </w:rPr>
        <w:t>he answered.</w:t>
      </w:r>
      <w:r>
        <w:rPr>
          <w:rFonts w:ascii="Verdana" w:hAnsi="Verdana"/>
          <w:color w:val="000000"/>
          <w:sz w:val="20"/>
        </w:rPr>
        <w:t xml:space="preserve"> “</w:t>
      </w:r>
      <w:r w:rsidR="0057301A" w:rsidRPr="00E228A8">
        <w:rPr>
          <w:rFonts w:ascii="Verdana" w:hAnsi="Verdana"/>
          <w:color w:val="000000"/>
          <w:sz w:val="20"/>
        </w:rPr>
        <w:t>Let me drop these in the bedroom.</w:t>
      </w:r>
      <w:r>
        <w:rPr>
          <w:rFonts w:ascii="Verdana" w:hAnsi="Verdana"/>
          <w:color w:val="000000"/>
          <w:sz w:val="20"/>
        </w:rPr>
        <w:t>”</w:t>
      </w:r>
    </w:p>
    <w:p w14:paraId="6B46873C" w14:textId="6F95B6AB"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As he hauled the luggage up the stairs he glanced back and saw her drifting into the living room, looking at the clippings, and he smiled nervously.</w:t>
      </w:r>
    </w:p>
    <w:p w14:paraId="0BBF00E9" w14:textId="6C1999E5"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might be angry at first, he</w:t>
      </w:r>
      <w:r w:rsidR="00E228A8">
        <w:rPr>
          <w:rFonts w:ascii="Verdana" w:hAnsi="Verdana"/>
          <w:color w:val="000000"/>
          <w:sz w:val="20"/>
        </w:rPr>
        <w:t>’d</w:t>
      </w:r>
      <w:r w:rsidRPr="00E228A8">
        <w:rPr>
          <w:rFonts w:ascii="Verdana" w:hAnsi="Verdana"/>
          <w:color w:val="000000"/>
          <w:sz w:val="20"/>
        </w:rPr>
        <w:t xml:space="preserve"> taken a really great liberty, but when she saw what everyone</w:t>
      </w:r>
      <w:r w:rsidRPr="00E228A8">
        <w:rPr>
          <w:rStyle w:val="01Text"/>
          <w:rFonts w:ascii="Verdana" w:hAnsi="Verdana"/>
          <w:color w:val="000000"/>
          <w:sz w:val="20"/>
        </w:rPr>
        <w:t xml:space="preserve"> </w:t>
      </w:r>
      <w:r w:rsidRPr="00E228A8">
        <w:rPr>
          <w:rStyle w:val="00Text"/>
          <w:rFonts w:ascii="Verdana" w:hAnsi="Verdana"/>
          <w:color w:val="000000"/>
          <w:sz w:val="20"/>
        </w:rPr>
        <w:t>said</w:t>
      </w:r>
      <w:r w:rsidRPr="00E228A8">
        <w:rPr>
          <w:rStyle w:val="01Text"/>
          <w:rFonts w:ascii="Verdana" w:hAnsi="Verdana"/>
          <w:color w:val="000000"/>
          <w:sz w:val="20"/>
        </w:rPr>
        <w:t xml:space="preserve"> </w:t>
      </w:r>
      <w:r w:rsidRPr="00E228A8">
        <w:rPr>
          <w:rFonts w:ascii="Verdana" w:hAnsi="Verdana"/>
          <w:color w:val="000000"/>
          <w:sz w:val="20"/>
        </w:rPr>
        <w:t>about her work...</w:t>
      </w:r>
    </w:p>
    <w:p w14:paraId="3992A4B7"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dropped the suitcases by the bed and hurried back down.</w:t>
      </w:r>
    </w:p>
    <w:p w14:paraId="44CF9771"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was sitting on the couch, holding one of the clippings, staring at it, stunned.</w:t>
      </w:r>
    </w:p>
    <w:p w14:paraId="0AA25DD0" w14:textId="71F4388E"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“I’m</w:t>
      </w:r>
      <w:r w:rsidR="0057301A" w:rsidRPr="00E228A8">
        <w:rPr>
          <w:rFonts w:ascii="Verdana" w:hAnsi="Verdana"/>
          <w:color w:val="000000"/>
          <w:sz w:val="20"/>
        </w:rPr>
        <w:t xml:space="preserve"> sorry,</w:t>
      </w:r>
      <w:r>
        <w:rPr>
          <w:rFonts w:ascii="Verdana" w:hAnsi="Verdana"/>
          <w:color w:val="000000"/>
          <w:sz w:val="20"/>
        </w:rPr>
        <w:t xml:space="preserve">” </w:t>
      </w:r>
      <w:r w:rsidR="0057301A" w:rsidRPr="00E228A8">
        <w:rPr>
          <w:rFonts w:ascii="Verdana" w:hAnsi="Verdana"/>
          <w:color w:val="000000"/>
          <w:sz w:val="20"/>
        </w:rPr>
        <w:t>he said,</w:t>
      </w:r>
      <w:r>
        <w:rPr>
          <w:rFonts w:ascii="Verdana" w:hAnsi="Verdana"/>
          <w:color w:val="000000"/>
          <w:sz w:val="20"/>
        </w:rPr>
        <w:t xml:space="preserve"> “</w:t>
      </w:r>
      <w:r w:rsidR="0057301A" w:rsidRPr="00E228A8">
        <w:rPr>
          <w:rFonts w:ascii="Verdana" w:hAnsi="Verdana"/>
          <w:color w:val="000000"/>
          <w:sz w:val="20"/>
        </w:rPr>
        <w:t>I know you were afraid that people would</w:t>
      </w:r>
      <w:r>
        <w:rPr>
          <w:rFonts w:ascii="Verdana" w:hAnsi="Verdana"/>
          <w:color w:val="000000"/>
          <w:sz w:val="20"/>
        </w:rPr>
        <w:t>n’t</w:t>
      </w:r>
      <w:r w:rsidR="0057301A" w:rsidRPr="00E228A8">
        <w:rPr>
          <w:rFonts w:ascii="Verdana" w:hAnsi="Verdana"/>
          <w:color w:val="000000"/>
          <w:sz w:val="20"/>
        </w:rPr>
        <w:t xml:space="preserve"> like your paintings, but I</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knew</w:t>
      </w:r>
      <w:r w:rsidR="0057301A" w:rsidRPr="00E228A8">
        <w:rPr>
          <w:rStyle w:val="01Text"/>
          <w:rFonts w:ascii="Verdana" w:hAnsi="Verdana"/>
          <w:color w:val="000000"/>
          <w:sz w:val="20"/>
        </w:rPr>
        <w:t xml:space="preserve"> </w:t>
      </w:r>
      <w:r w:rsidR="0057301A" w:rsidRPr="00E228A8">
        <w:rPr>
          <w:rFonts w:ascii="Verdana" w:hAnsi="Verdana"/>
          <w:color w:val="000000"/>
          <w:sz w:val="20"/>
        </w:rPr>
        <w:t>they were good, so good I had to share them</w:t>
      </w:r>
      <w:r w:rsidR="006F3CC0">
        <w:rPr>
          <w:rFonts w:ascii="Verdana" w:hAnsi="Verdana"/>
          <w:color w:val="000000"/>
          <w:sz w:val="20"/>
        </w:rPr>
        <w:t xml:space="preserve"> — </w:t>
      </w:r>
      <w:r w:rsidR="0057301A" w:rsidRPr="00E228A8">
        <w:rPr>
          <w:rFonts w:ascii="Verdana" w:hAnsi="Verdana"/>
          <w:color w:val="000000"/>
          <w:sz w:val="20"/>
        </w:rPr>
        <w:t>and see? Everyone loves them!</w:t>
      </w:r>
      <w:r>
        <w:rPr>
          <w:rFonts w:ascii="Verdana" w:hAnsi="Verdana"/>
          <w:color w:val="000000"/>
          <w:sz w:val="20"/>
        </w:rPr>
        <w:t>”</w:t>
      </w:r>
    </w:p>
    <w:p w14:paraId="54F7115A" w14:textId="21B728BB"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finished reading the review, then turned and stared up at him.</w:t>
      </w:r>
    </w:p>
    <w:p w14:paraId="161A31E1" w14:textId="62A780E8"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You really do</w:t>
      </w:r>
      <w:r>
        <w:rPr>
          <w:rFonts w:ascii="Verdana" w:hAnsi="Verdana"/>
          <w:color w:val="000000"/>
          <w:sz w:val="20"/>
        </w:rPr>
        <w:t>n’t</w:t>
      </w:r>
      <w:r w:rsidR="0057301A" w:rsidRPr="00E228A8">
        <w:rPr>
          <w:rFonts w:ascii="Verdana" w:hAnsi="Verdana"/>
          <w:color w:val="000000"/>
          <w:sz w:val="20"/>
        </w:rPr>
        <w:t xml:space="preserve"> understand, do you, Gordon?</w:t>
      </w:r>
      <w:r>
        <w:rPr>
          <w:rFonts w:ascii="Verdana" w:hAnsi="Verdana"/>
          <w:color w:val="000000"/>
          <w:sz w:val="20"/>
        </w:rPr>
        <w:t>”</w:t>
      </w:r>
    </w:p>
    <w:p w14:paraId="11701B8C" w14:textId="11F599CE"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Sure I do, Jan,</w:t>
      </w:r>
      <w:r>
        <w:rPr>
          <w:rFonts w:ascii="Verdana" w:hAnsi="Verdana"/>
          <w:color w:val="000000"/>
          <w:sz w:val="20"/>
        </w:rPr>
        <w:t xml:space="preserve">” </w:t>
      </w:r>
      <w:r w:rsidR="0057301A" w:rsidRPr="00E228A8">
        <w:rPr>
          <w:rFonts w:ascii="Verdana" w:hAnsi="Verdana"/>
          <w:color w:val="000000"/>
          <w:sz w:val="20"/>
        </w:rPr>
        <w:t>he said, but she was already on her feet, pushing her way past him.</w:t>
      </w:r>
    </w:p>
    <w:p w14:paraId="1197649D" w14:textId="178964DD"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turned and followed her out to her car</w:t>
      </w:r>
      <w:r w:rsidR="006F3CC0">
        <w:rPr>
          <w:rFonts w:ascii="Verdana" w:hAnsi="Verdana"/>
          <w:color w:val="000000"/>
          <w:sz w:val="20"/>
        </w:rPr>
        <w:t xml:space="preserve"> — </w:t>
      </w:r>
      <w:r w:rsidRPr="00E228A8">
        <w:rPr>
          <w:rFonts w:ascii="Verdana" w:hAnsi="Verdana"/>
          <w:color w:val="000000"/>
          <w:sz w:val="20"/>
        </w:rPr>
        <w:t>as she had said, it was full of boxes and bundles. She circled around to the driver</w:t>
      </w:r>
      <w:r w:rsidR="00E228A8">
        <w:rPr>
          <w:rFonts w:ascii="Verdana" w:hAnsi="Verdana"/>
          <w:color w:val="000000"/>
          <w:sz w:val="20"/>
        </w:rPr>
        <w:t>’s</w:t>
      </w:r>
      <w:r w:rsidRPr="00E228A8">
        <w:rPr>
          <w:rFonts w:ascii="Verdana" w:hAnsi="Verdana"/>
          <w:color w:val="000000"/>
          <w:sz w:val="20"/>
        </w:rPr>
        <w:t xml:space="preserve"> side and opened the door.</w:t>
      </w:r>
    </w:p>
    <w:p w14:paraId="28DAB6A5" w14:textId="076D2BEA"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What should I get first?</w:t>
      </w:r>
      <w:r>
        <w:rPr>
          <w:rFonts w:ascii="Verdana" w:hAnsi="Verdana"/>
          <w:color w:val="000000"/>
          <w:sz w:val="20"/>
        </w:rPr>
        <w:t xml:space="preserve">” </w:t>
      </w:r>
      <w:r w:rsidR="0057301A" w:rsidRPr="00E228A8">
        <w:rPr>
          <w:rFonts w:ascii="Verdana" w:hAnsi="Verdana"/>
          <w:color w:val="000000"/>
          <w:sz w:val="20"/>
        </w:rPr>
        <w:t>he asked, reaching for the passenger door.</w:t>
      </w:r>
    </w:p>
    <w:p w14:paraId="75ACAC54" w14:textId="17EFDC3A"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Lost,</w:t>
      </w:r>
      <w:r>
        <w:rPr>
          <w:rFonts w:ascii="Verdana" w:hAnsi="Verdana"/>
          <w:color w:val="000000"/>
          <w:sz w:val="20"/>
        </w:rPr>
        <w:t xml:space="preserve">” </w:t>
      </w:r>
      <w:r w:rsidR="0057301A" w:rsidRPr="00E228A8">
        <w:rPr>
          <w:rFonts w:ascii="Verdana" w:hAnsi="Verdana"/>
          <w:color w:val="000000"/>
          <w:sz w:val="20"/>
        </w:rPr>
        <w:t>she said, as she tapped the power lock switch. Then she climbed into the car, slammed the door, and started the engine.</w:t>
      </w:r>
    </w:p>
    <w:p w14:paraId="7C5C1304"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stood and watched helplessly as she pulled away.</w:t>
      </w:r>
    </w:p>
    <w:p w14:paraId="73526E12" w14:textId="7E9AC341"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 was angry. He should have known. But she</w:t>
      </w:r>
      <w:r w:rsidR="00E228A8">
        <w:rPr>
          <w:rFonts w:ascii="Verdana" w:hAnsi="Verdana"/>
          <w:color w:val="000000"/>
          <w:sz w:val="20"/>
        </w:rPr>
        <w:t>’d</w:t>
      </w:r>
      <w:r w:rsidRPr="00E228A8">
        <w:rPr>
          <w:rFonts w:ascii="Verdana" w:hAnsi="Verdana"/>
          <w:color w:val="000000"/>
          <w:sz w:val="20"/>
        </w:rPr>
        <w:t xml:space="preserve"> have to come back sooner or later, and maybe he could make her see that he had</w:t>
      </w:r>
      <w:r w:rsidR="00E228A8">
        <w:rPr>
          <w:rFonts w:ascii="Verdana" w:hAnsi="Verdana"/>
          <w:color w:val="000000"/>
          <w:sz w:val="20"/>
        </w:rPr>
        <w:t>n’t</w:t>
      </w:r>
      <w:r w:rsidRPr="00E228A8">
        <w:rPr>
          <w:rFonts w:ascii="Verdana" w:hAnsi="Verdana"/>
          <w:color w:val="000000"/>
          <w:sz w:val="20"/>
        </w:rPr>
        <w:t xml:space="preserve"> done any harm, he</w:t>
      </w:r>
      <w:r w:rsidR="00E228A8">
        <w:rPr>
          <w:rFonts w:ascii="Verdana" w:hAnsi="Verdana"/>
          <w:color w:val="000000"/>
          <w:sz w:val="20"/>
        </w:rPr>
        <w:t>’d</w:t>
      </w:r>
      <w:r w:rsidRPr="00E228A8">
        <w:rPr>
          <w:rFonts w:ascii="Verdana" w:hAnsi="Verdana"/>
          <w:color w:val="000000"/>
          <w:sz w:val="20"/>
        </w:rPr>
        <w:t xml:space="preserve"> been saving her from her own fears.</w:t>
      </w:r>
    </w:p>
    <w:p w14:paraId="3C559EDA"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turned and went back into the house.</w:t>
      </w:r>
    </w:p>
    <w:p w14:paraId="3BBBE3D8" w14:textId="2C4CD58D"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w:t>
      </w:r>
      <w:r w:rsidR="00E228A8">
        <w:rPr>
          <w:rFonts w:ascii="Verdana" w:hAnsi="Verdana"/>
          <w:color w:val="000000"/>
          <w:sz w:val="20"/>
        </w:rPr>
        <w:t>’d</w:t>
      </w:r>
      <w:r w:rsidRPr="00E228A8">
        <w:rPr>
          <w:rFonts w:ascii="Verdana" w:hAnsi="Verdana"/>
          <w:color w:val="000000"/>
          <w:sz w:val="20"/>
        </w:rPr>
        <w:t xml:space="preserve"> be back. And she</w:t>
      </w:r>
      <w:r w:rsidR="00E228A8">
        <w:rPr>
          <w:rFonts w:ascii="Verdana" w:hAnsi="Verdana"/>
          <w:color w:val="000000"/>
          <w:sz w:val="20"/>
        </w:rPr>
        <w:t>’d</w:t>
      </w:r>
      <w:r w:rsidRPr="00E228A8">
        <w:rPr>
          <w:rFonts w:ascii="Verdana" w:hAnsi="Verdana"/>
          <w:color w:val="000000"/>
          <w:sz w:val="20"/>
        </w:rPr>
        <w:t xml:space="preserve"> see that he</w:t>
      </w:r>
      <w:r w:rsidR="00E228A8">
        <w:rPr>
          <w:rFonts w:ascii="Verdana" w:hAnsi="Verdana"/>
          <w:color w:val="000000"/>
          <w:sz w:val="20"/>
        </w:rPr>
        <w:t>’d</w:t>
      </w:r>
      <w:r w:rsidRPr="00E228A8">
        <w:rPr>
          <w:rFonts w:ascii="Verdana" w:hAnsi="Verdana"/>
          <w:color w:val="000000"/>
          <w:sz w:val="20"/>
        </w:rPr>
        <w:t xml:space="preserve"> done her a favor.</w:t>
      </w:r>
    </w:p>
    <w:p w14:paraId="3220965C" w14:textId="6E9F5F16"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She</w:t>
      </w:r>
      <w:r w:rsidR="00E228A8">
        <w:rPr>
          <w:rFonts w:ascii="Verdana" w:hAnsi="Verdana"/>
          <w:color w:val="000000"/>
          <w:sz w:val="20"/>
        </w:rPr>
        <w:t>’d</w:t>
      </w:r>
      <w:r w:rsidRPr="00E228A8">
        <w:rPr>
          <w:rFonts w:ascii="Verdana" w:hAnsi="Verdana"/>
          <w:color w:val="000000"/>
          <w:sz w:val="20"/>
        </w:rPr>
        <w:t xml:space="preserve"> be back.</w:t>
      </w:r>
    </w:p>
    <w:p w14:paraId="6EA1E361" w14:textId="1A801C66"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But she was</w:t>
      </w:r>
      <w:r w:rsidR="00E228A8">
        <w:rPr>
          <w:rFonts w:ascii="Verdana" w:hAnsi="Verdana"/>
          <w:color w:val="000000"/>
          <w:sz w:val="20"/>
        </w:rPr>
        <w:t>n’t</w:t>
      </w:r>
      <w:r w:rsidRPr="00E228A8">
        <w:rPr>
          <w:rFonts w:ascii="Verdana" w:hAnsi="Verdana"/>
          <w:color w:val="000000"/>
          <w:sz w:val="20"/>
        </w:rPr>
        <w:t xml:space="preserve"> back when the phone rang about eight, and he snatched it up ready to apologize, ready to beg, but the voice on the other end was Ian</w:t>
      </w:r>
      <w:r w:rsidR="00E228A8">
        <w:rPr>
          <w:rFonts w:ascii="Verdana" w:hAnsi="Verdana"/>
          <w:color w:val="000000"/>
          <w:sz w:val="20"/>
        </w:rPr>
        <w:t>’s</w:t>
      </w:r>
      <w:r w:rsidRPr="00E228A8">
        <w:rPr>
          <w:rFonts w:ascii="Verdana" w:hAnsi="Verdana"/>
          <w:color w:val="000000"/>
          <w:sz w:val="20"/>
        </w:rPr>
        <w:t>.</w:t>
      </w:r>
    </w:p>
    <w:p w14:paraId="20DBCD46"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57301A" w:rsidRPr="00E228A8">
        <w:rPr>
          <w:rFonts w:ascii="Verdana" w:hAnsi="Verdana"/>
          <w:color w:val="000000"/>
          <w:sz w:val="20"/>
        </w:rPr>
        <w:t>Does she want to sell any?</w:t>
      </w:r>
      <w:r>
        <w:rPr>
          <w:rFonts w:ascii="Verdana" w:hAnsi="Verdana"/>
          <w:color w:val="000000"/>
          <w:sz w:val="20"/>
        </w:rPr>
        <w:t xml:space="preserve">” </w:t>
      </w:r>
      <w:r w:rsidR="0057301A" w:rsidRPr="00E228A8">
        <w:rPr>
          <w:rFonts w:ascii="Verdana" w:hAnsi="Verdana"/>
          <w:color w:val="000000"/>
          <w:sz w:val="20"/>
        </w:rPr>
        <w:t>the art dealer asked.</w:t>
      </w:r>
      <w:r>
        <w:rPr>
          <w:rFonts w:ascii="Verdana" w:hAnsi="Verdana"/>
          <w:color w:val="000000"/>
          <w:sz w:val="20"/>
        </w:rPr>
        <w:t xml:space="preserve"> “</w:t>
      </w:r>
      <w:r w:rsidR="0057301A" w:rsidRPr="00E228A8">
        <w:rPr>
          <w:rFonts w:ascii="Verdana" w:hAnsi="Verdana"/>
          <w:color w:val="000000"/>
          <w:sz w:val="20"/>
        </w:rPr>
        <w:t>I think I could get ten thousand for that big one of the old woman and the cobwebs right now.</w:t>
      </w:r>
      <w:r>
        <w:rPr>
          <w:rFonts w:ascii="Verdana" w:hAnsi="Verdana"/>
          <w:color w:val="000000"/>
          <w:sz w:val="20"/>
        </w:rPr>
        <w:t>”</w:t>
      </w:r>
    </w:p>
    <w:p w14:paraId="419F0C9F" w14:textId="5F6E941E"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do</w:t>
      </w:r>
      <w:r>
        <w:rPr>
          <w:rFonts w:ascii="Verdana" w:hAnsi="Verdana"/>
          <w:color w:val="000000"/>
          <w:sz w:val="20"/>
        </w:rPr>
        <w:t>n’t</w:t>
      </w:r>
      <w:r w:rsidR="0057301A" w:rsidRPr="00E228A8">
        <w:rPr>
          <w:rFonts w:ascii="Verdana" w:hAnsi="Verdana"/>
          <w:color w:val="000000"/>
          <w:sz w:val="20"/>
        </w:rPr>
        <w:t xml:space="preserve"> think so, Ian,</w:t>
      </w:r>
      <w:r>
        <w:rPr>
          <w:rFonts w:ascii="Verdana" w:hAnsi="Verdana"/>
          <w:color w:val="000000"/>
          <w:sz w:val="20"/>
        </w:rPr>
        <w:t xml:space="preserve">” </w:t>
      </w:r>
      <w:r w:rsidR="0057301A" w:rsidRPr="00E228A8">
        <w:rPr>
          <w:rFonts w:ascii="Verdana" w:hAnsi="Verdana"/>
          <w:color w:val="000000"/>
          <w:sz w:val="20"/>
        </w:rPr>
        <w:t>Gordon said.</w:t>
      </w:r>
      <w:r>
        <w:rPr>
          <w:rFonts w:ascii="Verdana" w:hAnsi="Verdana"/>
          <w:color w:val="000000"/>
          <w:sz w:val="20"/>
        </w:rPr>
        <w:t xml:space="preserve"> “</w:t>
      </w:r>
      <w:r w:rsidR="0057301A" w:rsidRPr="00E228A8">
        <w:rPr>
          <w:rFonts w:ascii="Verdana" w:hAnsi="Verdana"/>
          <w:color w:val="000000"/>
          <w:sz w:val="20"/>
        </w:rPr>
        <w:t>I</w:t>
      </w:r>
      <w:r>
        <w:rPr>
          <w:rFonts w:ascii="Verdana" w:hAnsi="Verdana"/>
          <w:color w:val="000000"/>
          <w:sz w:val="20"/>
        </w:rPr>
        <w:t>’ll</w:t>
      </w:r>
      <w:r w:rsidR="0057301A" w:rsidRPr="00E228A8">
        <w:rPr>
          <w:rFonts w:ascii="Verdana" w:hAnsi="Verdana"/>
          <w:color w:val="000000"/>
          <w:sz w:val="20"/>
        </w:rPr>
        <w:t xml:space="preserve"> talk to you later.</w:t>
      </w:r>
      <w:r>
        <w:rPr>
          <w:rFonts w:ascii="Verdana" w:hAnsi="Verdana"/>
          <w:color w:val="000000"/>
          <w:sz w:val="20"/>
        </w:rPr>
        <w:t xml:space="preserve">” </w:t>
      </w:r>
      <w:r w:rsidR="0057301A" w:rsidRPr="00E228A8">
        <w:rPr>
          <w:rFonts w:ascii="Verdana" w:hAnsi="Verdana"/>
          <w:color w:val="000000"/>
          <w:sz w:val="20"/>
        </w:rPr>
        <w:t>He hung up.</w:t>
      </w:r>
    </w:p>
    <w:p w14:paraId="0DB41152" w14:textId="02CFB6FD"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Janice had</w:t>
      </w:r>
      <w:r w:rsidR="00E228A8">
        <w:rPr>
          <w:rFonts w:ascii="Verdana" w:hAnsi="Verdana"/>
          <w:color w:val="000000"/>
          <w:sz w:val="20"/>
        </w:rPr>
        <w:t>n’t</w:t>
      </w:r>
      <w:r w:rsidRPr="00E228A8">
        <w:rPr>
          <w:rFonts w:ascii="Verdana" w:hAnsi="Verdana"/>
          <w:color w:val="000000"/>
          <w:sz w:val="20"/>
        </w:rPr>
        <w:t xml:space="preserve"> come home by midnight, and Gordon finally gave up and went to bed.</w:t>
      </w:r>
    </w:p>
    <w:p w14:paraId="600D76BD"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was awakened by the phone; he snatched it up.</w:t>
      </w:r>
    </w:p>
    <w:p w14:paraId="6A163609"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Hello?</w:t>
      </w:r>
      <w:r>
        <w:rPr>
          <w:rFonts w:ascii="Verdana" w:hAnsi="Verdana"/>
          <w:color w:val="000000"/>
          <w:sz w:val="20"/>
        </w:rPr>
        <w:t xml:space="preserve">” </w:t>
      </w:r>
      <w:r w:rsidR="0057301A" w:rsidRPr="00E228A8">
        <w:rPr>
          <w:rFonts w:ascii="Verdana" w:hAnsi="Verdana"/>
          <w:color w:val="000000"/>
          <w:sz w:val="20"/>
        </w:rPr>
        <w:t>he said.</w:t>
      </w:r>
      <w:r>
        <w:rPr>
          <w:rFonts w:ascii="Verdana" w:hAnsi="Verdana"/>
          <w:color w:val="000000"/>
          <w:sz w:val="20"/>
        </w:rPr>
        <w:t xml:space="preserve"> “</w:t>
      </w:r>
      <w:r w:rsidR="0057301A" w:rsidRPr="00E228A8">
        <w:rPr>
          <w:rFonts w:ascii="Verdana" w:hAnsi="Verdana"/>
          <w:color w:val="000000"/>
          <w:sz w:val="20"/>
        </w:rPr>
        <w:t>Janice?</w:t>
      </w:r>
      <w:r>
        <w:rPr>
          <w:rFonts w:ascii="Verdana" w:hAnsi="Verdana"/>
          <w:color w:val="000000"/>
          <w:sz w:val="20"/>
        </w:rPr>
        <w:t>”</w:t>
      </w:r>
    </w:p>
    <w:p w14:paraId="0B4FB4D7" w14:textId="57DEDB09"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No,</w:t>
      </w:r>
      <w:r>
        <w:rPr>
          <w:rFonts w:ascii="Verdana" w:hAnsi="Verdana"/>
          <w:color w:val="000000"/>
          <w:sz w:val="20"/>
        </w:rPr>
        <w:t xml:space="preserve">” </w:t>
      </w:r>
      <w:r w:rsidR="0057301A" w:rsidRPr="00E228A8">
        <w:rPr>
          <w:rFonts w:ascii="Verdana" w:hAnsi="Verdana"/>
          <w:color w:val="000000"/>
          <w:sz w:val="20"/>
        </w:rPr>
        <w:t>said a man</w:t>
      </w:r>
      <w:r>
        <w:rPr>
          <w:rFonts w:ascii="Verdana" w:hAnsi="Verdana"/>
          <w:color w:val="000000"/>
          <w:sz w:val="20"/>
        </w:rPr>
        <w:t>’s</w:t>
      </w:r>
      <w:r w:rsidR="0057301A" w:rsidRPr="00E228A8">
        <w:rPr>
          <w:rFonts w:ascii="Verdana" w:hAnsi="Verdana"/>
          <w:color w:val="000000"/>
          <w:sz w:val="20"/>
        </w:rPr>
        <w:t xml:space="preserve"> voice,</w:t>
      </w:r>
      <w:r>
        <w:rPr>
          <w:rFonts w:ascii="Verdana" w:hAnsi="Verdana"/>
          <w:color w:val="000000"/>
          <w:sz w:val="20"/>
        </w:rPr>
        <w:t xml:space="preserve"> “</w:t>
      </w:r>
      <w:r w:rsidR="0057301A" w:rsidRPr="00E228A8">
        <w:rPr>
          <w:rFonts w:ascii="Verdana" w:hAnsi="Verdana"/>
          <w:color w:val="000000"/>
          <w:sz w:val="20"/>
        </w:rPr>
        <w:t>this is Lieutenant Arneson, with the police.</w:t>
      </w:r>
      <w:r>
        <w:rPr>
          <w:rFonts w:ascii="Verdana" w:hAnsi="Verdana"/>
          <w:color w:val="000000"/>
          <w:sz w:val="20"/>
        </w:rPr>
        <w:t>”</w:t>
      </w:r>
    </w:p>
    <w:p w14:paraId="416BE951" w14:textId="7123F3DF"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Police?</w:t>
      </w:r>
      <w:r>
        <w:rPr>
          <w:rFonts w:ascii="Verdana" w:hAnsi="Verdana"/>
          <w:color w:val="000000"/>
          <w:sz w:val="20"/>
        </w:rPr>
        <w:t xml:space="preserve">” </w:t>
      </w:r>
      <w:r w:rsidR="0057301A" w:rsidRPr="00E228A8">
        <w:rPr>
          <w:rFonts w:ascii="Verdana" w:hAnsi="Verdana"/>
          <w:color w:val="000000"/>
          <w:sz w:val="20"/>
        </w:rPr>
        <w:t>He blinked and sat up.</w:t>
      </w:r>
    </w:p>
    <w:p w14:paraId="2BA94EF9"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Is this Gordon Webber?</w:t>
      </w:r>
      <w:r>
        <w:rPr>
          <w:rFonts w:ascii="Verdana" w:hAnsi="Verdana"/>
          <w:color w:val="000000"/>
          <w:sz w:val="20"/>
        </w:rPr>
        <w:t>”</w:t>
      </w:r>
    </w:p>
    <w:p w14:paraId="67B3AF43" w14:textId="50AA776E"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Nightmare scenarios ran through his mind</w:t>
      </w:r>
      <w:r w:rsidR="006F3CC0">
        <w:rPr>
          <w:rFonts w:ascii="Verdana" w:hAnsi="Verdana"/>
          <w:color w:val="000000"/>
          <w:sz w:val="20"/>
        </w:rPr>
        <w:t xml:space="preserve"> — </w:t>
      </w:r>
      <w:r w:rsidRPr="00E228A8">
        <w:rPr>
          <w:rFonts w:ascii="Verdana" w:hAnsi="Verdana"/>
          <w:color w:val="000000"/>
          <w:sz w:val="20"/>
        </w:rPr>
        <w:t>Janice in a car wreck, Janice mugged, Janice raped.</w:t>
      </w:r>
    </w:p>
    <w:p w14:paraId="660F00EB" w14:textId="76D8EDCE"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Yes,</w:t>
      </w:r>
      <w:r>
        <w:rPr>
          <w:rFonts w:ascii="Verdana" w:hAnsi="Verdana"/>
          <w:color w:val="000000"/>
          <w:sz w:val="20"/>
        </w:rPr>
        <w:t xml:space="preserve">” </w:t>
      </w:r>
      <w:r w:rsidR="0057301A" w:rsidRPr="00E228A8">
        <w:rPr>
          <w:rFonts w:ascii="Verdana" w:hAnsi="Verdana"/>
          <w:color w:val="000000"/>
          <w:sz w:val="20"/>
        </w:rPr>
        <w:t>he said,</w:t>
      </w:r>
      <w:r>
        <w:rPr>
          <w:rFonts w:ascii="Verdana" w:hAnsi="Verdana"/>
          <w:color w:val="000000"/>
          <w:sz w:val="20"/>
        </w:rPr>
        <w:t xml:space="preserve"> “I’m</w:t>
      </w:r>
      <w:r w:rsidR="0057301A" w:rsidRPr="00E228A8">
        <w:rPr>
          <w:rFonts w:ascii="Verdana" w:hAnsi="Verdana"/>
          <w:color w:val="000000"/>
          <w:sz w:val="20"/>
        </w:rPr>
        <w:t xml:space="preserve"> Gordon Webber.</w:t>
      </w:r>
      <w:r>
        <w:rPr>
          <w:rFonts w:ascii="Verdana" w:hAnsi="Verdana"/>
          <w:color w:val="000000"/>
          <w:sz w:val="20"/>
        </w:rPr>
        <w:t>”</w:t>
      </w:r>
    </w:p>
    <w:p w14:paraId="569DEAD6" w14:textId="457ABF5D"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If you could come to the Holiday Inn on Route 35, we</w:t>
      </w:r>
      <w:r>
        <w:rPr>
          <w:rFonts w:ascii="Verdana" w:hAnsi="Verdana"/>
          <w:color w:val="000000"/>
          <w:sz w:val="20"/>
        </w:rPr>
        <w:t>’d</w:t>
      </w:r>
      <w:r w:rsidR="0057301A" w:rsidRPr="00E228A8">
        <w:rPr>
          <w:rFonts w:ascii="Verdana" w:hAnsi="Verdana"/>
          <w:color w:val="000000"/>
          <w:sz w:val="20"/>
        </w:rPr>
        <w:t xml:space="preserve"> like to talk to you.</w:t>
      </w:r>
      <w:r>
        <w:rPr>
          <w:rFonts w:ascii="Verdana" w:hAnsi="Verdana"/>
          <w:color w:val="000000"/>
          <w:sz w:val="20"/>
        </w:rPr>
        <w:t>”</w:t>
      </w:r>
    </w:p>
    <w:p w14:paraId="527A05C9"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Is this about Janice?</w:t>
      </w:r>
      <w:r>
        <w:rPr>
          <w:rFonts w:ascii="Verdana" w:hAnsi="Verdana"/>
          <w:color w:val="000000"/>
          <w:sz w:val="20"/>
        </w:rPr>
        <w:t>”</w:t>
      </w:r>
    </w:p>
    <w:p w14:paraId="6BE27390" w14:textId="1D96EB1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Yes, sir, it</w:t>
      </w:r>
      <w:r>
        <w:rPr>
          <w:rFonts w:ascii="Verdana" w:hAnsi="Verdana"/>
          <w:color w:val="000000"/>
          <w:sz w:val="20"/>
        </w:rPr>
        <w:t>’s</w:t>
      </w:r>
      <w:r w:rsidR="0057301A" w:rsidRPr="00E228A8">
        <w:rPr>
          <w:rFonts w:ascii="Verdana" w:hAnsi="Verdana"/>
          <w:color w:val="000000"/>
          <w:sz w:val="20"/>
        </w:rPr>
        <w:t xml:space="preserve"> about Ms. Fletcher.</w:t>
      </w:r>
      <w:r>
        <w:rPr>
          <w:rFonts w:ascii="Verdana" w:hAnsi="Verdana"/>
          <w:color w:val="000000"/>
          <w:sz w:val="20"/>
        </w:rPr>
        <w:t>”</w:t>
      </w:r>
    </w:p>
    <w:p w14:paraId="45A4336F" w14:textId="777777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Is she okay?</w:t>
      </w:r>
      <w:r>
        <w:rPr>
          <w:rFonts w:ascii="Verdana" w:hAnsi="Verdana"/>
          <w:color w:val="000000"/>
          <w:sz w:val="20"/>
        </w:rPr>
        <w:t>”</w:t>
      </w:r>
    </w:p>
    <w:p w14:paraId="47267210" w14:textId="53D4CA5C"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 xml:space="preserve">No, sir, </w:t>
      </w:r>
      <w:r>
        <w:rPr>
          <w:rFonts w:ascii="Verdana" w:hAnsi="Verdana"/>
          <w:color w:val="000000"/>
          <w:sz w:val="20"/>
        </w:rPr>
        <w:t>I’m</w:t>
      </w:r>
      <w:r w:rsidR="0057301A" w:rsidRPr="00E228A8">
        <w:rPr>
          <w:rFonts w:ascii="Verdana" w:hAnsi="Verdana"/>
          <w:color w:val="000000"/>
          <w:sz w:val="20"/>
        </w:rPr>
        <w:t xml:space="preserve"> afraid she is</w:t>
      </w:r>
      <w:r>
        <w:rPr>
          <w:rFonts w:ascii="Verdana" w:hAnsi="Verdana"/>
          <w:color w:val="000000"/>
          <w:sz w:val="20"/>
        </w:rPr>
        <w:t>n’t</w:t>
      </w:r>
      <w:r w:rsidR="0057301A" w:rsidRPr="00E228A8">
        <w:rPr>
          <w:rFonts w:ascii="Verdana" w:hAnsi="Verdana"/>
          <w:color w:val="000000"/>
          <w:sz w:val="20"/>
        </w:rPr>
        <w:t>. If you could come to the hotel, please?</w:t>
      </w:r>
      <w:r>
        <w:rPr>
          <w:rFonts w:ascii="Verdana" w:hAnsi="Verdana"/>
          <w:color w:val="000000"/>
          <w:sz w:val="20"/>
        </w:rPr>
        <w:t>”</w:t>
      </w:r>
    </w:p>
    <w:p w14:paraId="007D1C2E" w14:textId="094D2B77"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w:t>
      </w:r>
      <w:r>
        <w:rPr>
          <w:rFonts w:ascii="Verdana" w:hAnsi="Verdana"/>
          <w:color w:val="000000"/>
          <w:sz w:val="20"/>
        </w:rPr>
        <w:t>’ll</w:t>
      </w:r>
      <w:r w:rsidR="0057301A" w:rsidRPr="00E228A8">
        <w:rPr>
          <w:rFonts w:ascii="Verdana" w:hAnsi="Verdana"/>
          <w:color w:val="000000"/>
          <w:sz w:val="20"/>
        </w:rPr>
        <w:t xml:space="preserve"> be right there.</w:t>
      </w:r>
      <w:r>
        <w:rPr>
          <w:rFonts w:ascii="Verdana" w:hAnsi="Verdana"/>
          <w:color w:val="000000"/>
          <w:sz w:val="20"/>
        </w:rPr>
        <w:t>”</w:t>
      </w:r>
    </w:p>
    <w:p w14:paraId="2723328E" w14:textId="28F2AA54"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He hung up the phone, and quickly got dressed. Fifteen minutes later he hurried into the hotel lobby.</w:t>
      </w:r>
    </w:p>
    <w:p w14:paraId="7DC8D5AF" w14:textId="483DB8FB"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There were three cops standing by the entrance to a first-floor corridor; he approached them and shakily said,</w:t>
      </w:r>
      <w:r w:rsidR="00E228A8">
        <w:rPr>
          <w:rFonts w:ascii="Verdana" w:hAnsi="Verdana"/>
          <w:color w:val="000000"/>
          <w:sz w:val="20"/>
        </w:rPr>
        <w:t xml:space="preserve"> “I’m</w:t>
      </w:r>
      <w:r w:rsidRPr="00E228A8">
        <w:rPr>
          <w:rFonts w:ascii="Verdana" w:hAnsi="Verdana"/>
          <w:color w:val="000000"/>
          <w:sz w:val="20"/>
        </w:rPr>
        <w:t xml:space="preserve"> Gordon Webber</w:t>
      </w:r>
      <w:r w:rsidR="006F3CC0">
        <w:rPr>
          <w:rFonts w:ascii="Verdana" w:hAnsi="Verdana"/>
          <w:color w:val="000000"/>
          <w:sz w:val="20"/>
        </w:rPr>
        <w:t xml:space="preserve"> — </w:t>
      </w:r>
      <w:r w:rsidRPr="00E228A8">
        <w:rPr>
          <w:rFonts w:ascii="Verdana" w:hAnsi="Verdana"/>
          <w:color w:val="000000"/>
          <w:sz w:val="20"/>
        </w:rPr>
        <w:t>I think Lieutenant Anderson wanted to see me? About Janice Fletcher?</w:t>
      </w:r>
      <w:r w:rsidR="00E228A8">
        <w:rPr>
          <w:rFonts w:ascii="Verdana" w:hAnsi="Verdana"/>
          <w:color w:val="000000"/>
          <w:sz w:val="20"/>
        </w:rPr>
        <w:t>”</w:t>
      </w:r>
    </w:p>
    <w:p w14:paraId="06F35FF4" w14:textId="6A272AE8"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Lieutenant Arneson,</w:t>
      </w:r>
      <w:r>
        <w:rPr>
          <w:rFonts w:ascii="Verdana" w:hAnsi="Verdana"/>
          <w:color w:val="000000"/>
          <w:sz w:val="20"/>
        </w:rPr>
        <w:t xml:space="preserve">” </w:t>
      </w:r>
      <w:r w:rsidR="0057301A" w:rsidRPr="00E228A8">
        <w:rPr>
          <w:rFonts w:ascii="Verdana" w:hAnsi="Verdana"/>
          <w:color w:val="000000"/>
          <w:sz w:val="20"/>
        </w:rPr>
        <w:t>one of them corrected him.</w:t>
      </w:r>
      <w:r>
        <w:rPr>
          <w:rFonts w:ascii="Verdana" w:hAnsi="Verdana"/>
          <w:color w:val="000000"/>
          <w:sz w:val="20"/>
        </w:rPr>
        <w:t xml:space="preserve"> “</w:t>
      </w:r>
      <w:r w:rsidR="0057301A" w:rsidRPr="00E228A8">
        <w:rPr>
          <w:rFonts w:ascii="Verdana" w:hAnsi="Verdana"/>
          <w:color w:val="000000"/>
          <w:sz w:val="20"/>
        </w:rPr>
        <w:t>Room 122; he</w:t>
      </w:r>
      <w:r>
        <w:rPr>
          <w:rFonts w:ascii="Verdana" w:hAnsi="Verdana"/>
          <w:color w:val="000000"/>
          <w:sz w:val="20"/>
        </w:rPr>
        <w:t>’s</w:t>
      </w:r>
      <w:r w:rsidR="0057301A" w:rsidRPr="00E228A8">
        <w:rPr>
          <w:rFonts w:ascii="Verdana" w:hAnsi="Verdana"/>
          <w:color w:val="000000"/>
          <w:sz w:val="20"/>
        </w:rPr>
        <w:t xml:space="preserve"> waiting for you.</w:t>
      </w:r>
      <w:r>
        <w:rPr>
          <w:rFonts w:ascii="Verdana" w:hAnsi="Verdana"/>
          <w:color w:val="000000"/>
          <w:sz w:val="20"/>
        </w:rPr>
        <w:t xml:space="preserve">” </w:t>
      </w:r>
      <w:r w:rsidR="0057301A" w:rsidRPr="00E228A8">
        <w:rPr>
          <w:rFonts w:ascii="Verdana" w:hAnsi="Verdana"/>
          <w:color w:val="000000"/>
          <w:sz w:val="20"/>
        </w:rPr>
        <w:t>He pointed down the corridor.</w:t>
      </w:r>
    </w:p>
    <w:p w14:paraId="41B4C338"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At the door of the room he was ushered inside, and met by a man in plainclothes who introduced himself as Arneson.</w:t>
      </w:r>
    </w:p>
    <w:p w14:paraId="4EB2224B" w14:textId="2A0063FB"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Janice was</w:t>
      </w:r>
      <w:r w:rsidR="00E228A8">
        <w:rPr>
          <w:rFonts w:ascii="Verdana" w:hAnsi="Verdana"/>
          <w:color w:val="000000"/>
          <w:sz w:val="20"/>
        </w:rPr>
        <w:t>n’t</w:t>
      </w:r>
      <w:r w:rsidRPr="00E228A8">
        <w:rPr>
          <w:rFonts w:ascii="Verdana" w:hAnsi="Verdana"/>
          <w:color w:val="000000"/>
          <w:sz w:val="20"/>
        </w:rPr>
        <w:t xml:space="preserve"> there; Gordon had half-expected to see her lying dead on the floor.</w:t>
      </w:r>
    </w:p>
    <w:p w14:paraId="235F71DC"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bed was unmade, he noticed.</w:t>
      </w:r>
    </w:p>
    <w:p w14:paraId="1768B6B4" w14:textId="18834419"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Where</w:t>
      </w:r>
      <w:r>
        <w:rPr>
          <w:rFonts w:ascii="Verdana" w:hAnsi="Verdana"/>
          <w:color w:val="000000"/>
          <w:sz w:val="20"/>
        </w:rPr>
        <w:t>’s</w:t>
      </w:r>
      <w:r w:rsidR="0057301A" w:rsidRPr="00E228A8">
        <w:rPr>
          <w:rFonts w:ascii="Verdana" w:hAnsi="Verdana"/>
          <w:color w:val="000000"/>
          <w:sz w:val="20"/>
        </w:rPr>
        <w:t xml:space="preserve"> Jan?</w:t>
      </w:r>
      <w:r>
        <w:rPr>
          <w:rFonts w:ascii="Verdana" w:hAnsi="Verdana"/>
          <w:color w:val="000000"/>
          <w:sz w:val="20"/>
        </w:rPr>
        <w:t xml:space="preserve">” </w:t>
      </w:r>
      <w:r w:rsidR="0057301A" w:rsidRPr="00E228A8">
        <w:rPr>
          <w:rFonts w:ascii="Verdana" w:hAnsi="Verdana"/>
          <w:color w:val="000000"/>
          <w:sz w:val="20"/>
        </w:rPr>
        <w:t>he asked.</w:t>
      </w:r>
    </w:p>
    <w:p w14:paraId="65AE38CF" w14:textId="301B7FB0"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 hospital,</w:t>
      </w:r>
      <w:r>
        <w:rPr>
          <w:rFonts w:ascii="Verdana" w:hAnsi="Verdana"/>
          <w:color w:val="000000"/>
          <w:sz w:val="20"/>
        </w:rPr>
        <w:t xml:space="preserve">” </w:t>
      </w:r>
      <w:r w:rsidR="0057301A" w:rsidRPr="00E228A8">
        <w:rPr>
          <w:rFonts w:ascii="Verdana" w:hAnsi="Verdana"/>
          <w:color w:val="000000"/>
          <w:sz w:val="20"/>
        </w:rPr>
        <w:t>Arneson said.</w:t>
      </w:r>
    </w:p>
    <w:p w14:paraId="6F23B4CF" w14:textId="1BEFAA5A"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Then why am I</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here</w:t>
      </w:r>
      <w:r w:rsidR="0057301A" w:rsidRPr="00E228A8">
        <w:rPr>
          <w:rFonts w:ascii="Verdana" w:hAnsi="Verdana"/>
          <w:color w:val="000000"/>
          <w:sz w:val="20"/>
        </w:rPr>
        <w:t>?</w:t>
      </w:r>
      <w:r>
        <w:rPr>
          <w:rFonts w:ascii="Verdana" w:hAnsi="Verdana"/>
          <w:color w:val="000000"/>
          <w:sz w:val="20"/>
        </w:rPr>
        <w:t xml:space="preserve">” </w:t>
      </w:r>
      <w:r w:rsidR="0057301A" w:rsidRPr="00E228A8">
        <w:rPr>
          <w:rFonts w:ascii="Verdana" w:hAnsi="Verdana"/>
          <w:color w:val="000000"/>
          <w:sz w:val="20"/>
        </w:rPr>
        <w:t>Gordon demanded, starting to turn.</w:t>
      </w:r>
    </w:p>
    <w:p w14:paraId="52A1D24B" w14:textId="0BD59A20"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The hospital</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morgue</w:t>
      </w:r>
      <w:r w:rsidR="0057301A" w:rsidRPr="00E228A8">
        <w:rPr>
          <w:rFonts w:ascii="Verdana" w:hAnsi="Verdana"/>
          <w:color w:val="000000"/>
          <w:sz w:val="20"/>
        </w:rPr>
        <w:t>,</w:t>
      </w:r>
      <w:r>
        <w:rPr>
          <w:rFonts w:ascii="Verdana" w:hAnsi="Verdana"/>
          <w:color w:val="000000"/>
          <w:sz w:val="20"/>
        </w:rPr>
        <w:t xml:space="preserve">” </w:t>
      </w:r>
      <w:r w:rsidR="0057301A" w:rsidRPr="00E228A8">
        <w:rPr>
          <w:rFonts w:ascii="Verdana" w:hAnsi="Verdana"/>
          <w:color w:val="000000"/>
          <w:sz w:val="20"/>
        </w:rPr>
        <w:t>Arneson told him.</w:t>
      </w:r>
    </w:p>
    <w:p w14:paraId="603257F2"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stopped, and sagged.</w:t>
      </w:r>
    </w:p>
    <w:p w14:paraId="3E6BCF0E" w14:textId="47FDEE95"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I thought it would be easier here,</w:t>
      </w:r>
      <w:r>
        <w:rPr>
          <w:rFonts w:ascii="Verdana" w:hAnsi="Verdana"/>
          <w:color w:val="000000"/>
          <w:sz w:val="20"/>
        </w:rPr>
        <w:t xml:space="preserve">” </w:t>
      </w:r>
      <w:r w:rsidR="0057301A" w:rsidRPr="00E228A8">
        <w:rPr>
          <w:rFonts w:ascii="Verdana" w:hAnsi="Verdana"/>
          <w:color w:val="000000"/>
          <w:sz w:val="20"/>
        </w:rPr>
        <w:t>Arneson said.</w:t>
      </w:r>
      <w:r>
        <w:rPr>
          <w:rFonts w:ascii="Verdana" w:hAnsi="Verdana"/>
          <w:color w:val="000000"/>
          <w:sz w:val="20"/>
        </w:rPr>
        <w:t xml:space="preserve"> “</w:t>
      </w:r>
      <w:r w:rsidR="0057301A" w:rsidRPr="00E228A8">
        <w:rPr>
          <w:rFonts w:ascii="Verdana" w:hAnsi="Verdana"/>
          <w:color w:val="000000"/>
          <w:sz w:val="20"/>
        </w:rPr>
        <w:t>We</w:t>
      </w:r>
      <w:r>
        <w:rPr>
          <w:rFonts w:ascii="Verdana" w:hAnsi="Verdana"/>
          <w:color w:val="000000"/>
          <w:sz w:val="20"/>
        </w:rPr>
        <w:t>’ll</w:t>
      </w:r>
      <w:r w:rsidR="0057301A" w:rsidRPr="00E228A8">
        <w:rPr>
          <w:rFonts w:ascii="Verdana" w:hAnsi="Verdana"/>
          <w:color w:val="000000"/>
          <w:sz w:val="20"/>
        </w:rPr>
        <w:t xml:space="preserve"> be going over there later, so you can confirm our identification of the deceased, but I thought we should have a little talk here, first.</w:t>
      </w:r>
      <w:r>
        <w:rPr>
          <w:rFonts w:ascii="Verdana" w:hAnsi="Verdana"/>
          <w:color w:val="000000"/>
          <w:sz w:val="20"/>
        </w:rPr>
        <w:t>”</w:t>
      </w:r>
    </w:p>
    <w:p w14:paraId="1F84C6AF" w14:textId="41F3A4CC"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How</w:t>
      </w:r>
      <w:r>
        <w:rPr>
          <w:rFonts w:ascii="Verdana" w:hAnsi="Verdana"/>
          <w:color w:val="000000"/>
          <w:sz w:val="20"/>
        </w:rPr>
        <w:t>’d</w:t>
      </w:r>
      <w:r w:rsidR="0057301A" w:rsidRPr="00E228A8">
        <w:rPr>
          <w:rFonts w:ascii="Verdana" w:hAnsi="Verdana"/>
          <w:color w:val="000000"/>
          <w:sz w:val="20"/>
        </w:rPr>
        <w:t xml:space="preserve"> it happen?</w:t>
      </w:r>
      <w:r>
        <w:rPr>
          <w:rFonts w:ascii="Verdana" w:hAnsi="Verdana"/>
          <w:color w:val="000000"/>
          <w:sz w:val="20"/>
        </w:rPr>
        <w:t xml:space="preserve">” </w:t>
      </w:r>
      <w:r w:rsidR="0057301A" w:rsidRPr="00E228A8">
        <w:rPr>
          <w:rFonts w:ascii="Verdana" w:hAnsi="Verdana"/>
          <w:color w:val="000000"/>
          <w:sz w:val="20"/>
        </w:rPr>
        <w:t>Gordon asked, not looking at anyone or anything in particular.</w:t>
      </w:r>
    </w:p>
    <w:p w14:paraId="35220E54" w14:textId="7277C515"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Pills,</w:t>
      </w:r>
      <w:r>
        <w:rPr>
          <w:rFonts w:ascii="Verdana" w:hAnsi="Verdana"/>
          <w:color w:val="000000"/>
          <w:sz w:val="20"/>
        </w:rPr>
        <w:t xml:space="preserve">” </w:t>
      </w:r>
      <w:r w:rsidR="0057301A" w:rsidRPr="00E228A8">
        <w:rPr>
          <w:rFonts w:ascii="Verdana" w:hAnsi="Verdana"/>
          <w:color w:val="000000"/>
          <w:sz w:val="20"/>
        </w:rPr>
        <w:t>Arneson said.</w:t>
      </w:r>
      <w:r>
        <w:rPr>
          <w:rFonts w:ascii="Verdana" w:hAnsi="Verdana"/>
          <w:color w:val="000000"/>
          <w:sz w:val="20"/>
        </w:rPr>
        <w:t xml:space="preserve"> “</w:t>
      </w:r>
      <w:r w:rsidR="0057301A" w:rsidRPr="00E228A8">
        <w:rPr>
          <w:rFonts w:ascii="Verdana" w:hAnsi="Verdana"/>
          <w:color w:val="000000"/>
          <w:sz w:val="20"/>
        </w:rPr>
        <w:t xml:space="preserve">Sleeping pills. Lots of </w:t>
      </w:r>
      <w:r>
        <w:rPr>
          <w:rFonts w:ascii="Verdana" w:hAnsi="Verdana"/>
          <w:color w:val="000000"/>
          <w:sz w:val="20"/>
        </w:rPr>
        <w:t>’</w:t>
      </w:r>
      <w:r w:rsidR="0057301A" w:rsidRPr="00E228A8">
        <w:rPr>
          <w:rFonts w:ascii="Verdana" w:hAnsi="Verdana"/>
          <w:color w:val="000000"/>
          <w:sz w:val="20"/>
        </w:rPr>
        <w:t>em.</w:t>
      </w:r>
      <w:r>
        <w:rPr>
          <w:rFonts w:ascii="Verdana" w:hAnsi="Verdana"/>
          <w:color w:val="000000"/>
          <w:sz w:val="20"/>
        </w:rPr>
        <w:t>”</w:t>
      </w:r>
    </w:p>
    <w:p w14:paraId="0DEBAFD4" w14:textId="48F33416"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blinked.</w:t>
      </w:r>
    </w:p>
    <w:p w14:paraId="5BC546F9" w14:textId="5EC39BE8"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She left this,</w:t>
      </w:r>
      <w:r>
        <w:rPr>
          <w:rFonts w:ascii="Verdana" w:hAnsi="Verdana"/>
          <w:color w:val="000000"/>
          <w:sz w:val="20"/>
        </w:rPr>
        <w:t xml:space="preserve">” </w:t>
      </w:r>
      <w:r w:rsidR="0057301A" w:rsidRPr="00E228A8">
        <w:rPr>
          <w:rFonts w:ascii="Verdana" w:hAnsi="Verdana"/>
          <w:color w:val="000000"/>
          <w:sz w:val="20"/>
        </w:rPr>
        <w:t>Arneson said, holding out an envelope.</w:t>
      </w:r>
    </w:p>
    <w:p w14:paraId="296EAB6E"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looked at it, and saw his name and their shared phone number written on it. He took it and pulled out the sheet of paper inside.</w:t>
      </w:r>
    </w:p>
    <w:p w14:paraId="0D45DAE7" w14:textId="062589C9"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That her handwriting?</w:t>
      </w:r>
      <w:r>
        <w:rPr>
          <w:rFonts w:ascii="Verdana" w:hAnsi="Verdana"/>
          <w:color w:val="000000"/>
          <w:sz w:val="20"/>
        </w:rPr>
        <w:t xml:space="preserve">” </w:t>
      </w:r>
      <w:r w:rsidR="0057301A" w:rsidRPr="00E228A8">
        <w:rPr>
          <w:rFonts w:ascii="Verdana" w:hAnsi="Verdana"/>
          <w:color w:val="000000"/>
          <w:sz w:val="20"/>
        </w:rPr>
        <w:t>Arneson asked.</w:t>
      </w:r>
    </w:p>
    <w:p w14:paraId="68C1C384" w14:textId="172F8106"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Yes,</w:t>
      </w:r>
      <w:r>
        <w:rPr>
          <w:rFonts w:ascii="Verdana" w:hAnsi="Verdana"/>
          <w:color w:val="000000"/>
          <w:sz w:val="20"/>
        </w:rPr>
        <w:t xml:space="preserve">” </w:t>
      </w:r>
      <w:r w:rsidR="0057301A" w:rsidRPr="00E228A8">
        <w:rPr>
          <w:rFonts w:ascii="Verdana" w:hAnsi="Verdana"/>
          <w:color w:val="000000"/>
          <w:sz w:val="20"/>
        </w:rPr>
        <w:t>Gordon said, starting to read.</w:t>
      </w:r>
    </w:p>
    <w:p w14:paraId="063C578E" w14:textId="755D7E55" w:rsid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t>“</w:t>
      </w:r>
      <w:r w:rsidR="0057301A" w:rsidRPr="00E228A8">
        <w:rPr>
          <w:rFonts w:ascii="Verdana" w:hAnsi="Verdana"/>
          <w:color w:val="000000"/>
          <w:sz w:val="20"/>
        </w:rPr>
        <w:t>Gordon,</w:t>
      </w:r>
      <w:r>
        <w:rPr>
          <w:rFonts w:ascii="Verdana" w:hAnsi="Verdana"/>
          <w:color w:val="000000"/>
          <w:sz w:val="20"/>
        </w:rPr>
        <w:t xml:space="preserve">” </w:t>
      </w:r>
      <w:r w:rsidR="0057301A" w:rsidRPr="00E228A8">
        <w:rPr>
          <w:rFonts w:ascii="Verdana" w:hAnsi="Verdana"/>
          <w:color w:val="000000"/>
          <w:sz w:val="20"/>
        </w:rPr>
        <w:t>it began, and at the omission of the customary</w:t>
      </w:r>
      <w:r>
        <w:rPr>
          <w:rFonts w:ascii="Verdana" w:hAnsi="Verdana"/>
          <w:color w:val="000000"/>
          <w:sz w:val="20"/>
        </w:rPr>
        <w:t xml:space="preserve"> “</w:t>
      </w:r>
      <w:r w:rsidR="0057301A" w:rsidRPr="00E228A8">
        <w:rPr>
          <w:rFonts w:ascii="Verdana" w:hAnsi="Verdana"/>
          <w:color w:val="000000"/>
          <w:sz w:val="20"/>
        </w:rPr>
        <w:t>Dear</w:t>
      </w:r>
      <w:r>
        <w:rPr>
          <w:rFonts w:ascii="Verdana" w:hAnsi="Verdana"/>
          <w:color w:val="000000"/>
          <w:sz w:val="20"/>
        </w:rPr>
        <w:t xml:space="preserve">” </w:t>
      </w:r>
      <w:r w:rsidR="0057301A" w:rsidRPr="00E228A8">
        <w:rPr>
          <w:rFonts w:ascii="Verdana" w:hAnsi="Verdana"/>
          <w:color w:val="000000"/>
          <w:sz w:val="20"/>
        </w:rPr>
        <w:t>his eyes began to tear.</w:t>
      </w:r>
      <w:r>
        <w:rPr>
          <w:rFonts w:ascii="Verdana" w:hAnsi="Verdana"/>
          <w:color w:val="000000"/>
          <w:sz w:val="20"/>
        </w:rPr>
        <w:t xml:space="preserve"> “</w:t>
      </w:r>
      <w:r w:rsidR="0057301A" w:rsidRPr="00E228A8">
        <w:rPr>
          <w:rFonts w:ascii="Verdana" w:hAnsi="Verdana"/>
          <w:color w:val="000000"/>
          <w:sz w:val="20"/>
        </w:rPr>
        <w:t>I know you do</w:t>
      </w:r>
      <w:r>
        <w:rPr>
          <w:rFonts w:ascii="Verdana" w:hAnsi="Verdana"/>
          <w:color w:val="000000"/>
          <w:sz w:val="20"/>
        </w:rPr>
        <w:t>n’t</w:t>
      </w:r>
      <w:r w:rsidR="0057301A" w:rsidRPr="00E228A8">
        <w:rPr>
          <w:rFonts w:ascii="Verdana" w:hAnsi="Verdana"/>
          <w:color w:val="000000"/>
          <w:sz w:val="20"/>
        </w:rPr>
        <w:t xml:space="preserve"> understand what you</w:t>
      </w:r>
      <w:r>
        <w:rPr>
          <w:rFonts w:ascii="Verdana" w:hAnsi="Verdana"/>
          <w:color w:val="000000"/>
          <w:sz w:val="20"/>
        </w:rPr>
        <w:t xml:space="preserve">’ve </w:t>
      </w:r>
      <w:r w:rsidR="0057301A" w:rsidRPr="00E228A8">
        <w:rPr>
          <w:rFonts w:ascii="Verdana" w:hAnsi="Verdana"/>
          <w:color w:val="000000"/>
          <w:sz w:val="20"/>
        </w:rPr>
        <w:t>done to me. You thought I was afraid I</w:t>
      </w:r>
      <w:r>
        <w:rPr>
          <w:rFonts w:ascii="Verdana" w:hAnsi="Verdana"/>
          <w:color w:val="000000"/>
          <w:sz w:val="20"/>
        </w:rPr>
        <w:t>’d</w:t>
      </w:r>
      <w:r w:rsidR="0057301A" w:rsidRPr="00E228A8">
        <w:rPr>
          <w:rFonts w:ascii="Verdana" w:hAnsi="Verdana"/>
          <w:color w:val="000000"/>
          <w:sz w:val="20"/>
        </w:rPr>
        <w:t xml:space="preserve"> be laughed at, afraid of failure, but that was never it. You thought I was afraid to marry you for the same reasons</w:t>
      </w:r>
      <w:r w:rsidR="006F3CC0">
        <w:rPr>
          <w:rFonts w:ascii="Verdana" w:hAnsi="Verdana"/>
          <w:color w:val="000000"/>
          <w:sz w:val="20"/>
        </w:rPr>
        <w:t xml:space="preserve"> — </w:t>
      </w:r>
      <w:r w:rsidR="0057301A" w:rsidRPr="00E228A8">
        <w:rPr>
          <w:rFonts w:ascii="Verdana" w:hAnsi="Verdana"/>
          <w:color w:val="000000"/>
          <w:sz w:val="20"/>
        </w:rPr>
        <w:t>but that was</w:t>
      </w:r>
      <w:r>
        <w:rPr>
          <w:rFonts w:ascii="Verdana" w:hAnsi="Verdana"/>
          <w:color w:val="000000"/>
          <w:sz w:val="20"/>
        </w:rPr>
        <w:t>n’t</w:t>
      </w:r>
      <w:r w:rsidR="0057301A" w:rsidRPr="00E228A8">
        <w:rPr>
          <w:rFonts w:ascii="Verdana" w:hAnsi="Verdana"/>
          <w:color w:val="000000"/>
          <w:sz w:val="20"/>
        </w:rPr>
        <w:t xml:space="preserve"> it. I could</w:t>
      </w:r>
      <w:r>
        <w:rPr>
          <w:rFonts w:ascii="Verdana" w:hAnsi="Verdana"/>
          <w:color w:val="000000"/>
          <w:sz w:val="20"/>
        </w:rPr>
        <w:t>n’t</w:t>
      </w:r>
      <w:r w:rsidR="0057301A" w:rsidRPr="00E228A8">
        <w:rPr>
          <w:rFonts w:ascii="Verdana" w:hAnsi="Verdana"/>
          <w:color w:val="000000"/>
          <w:sz w:val="20"/>
        </w:rPr>
        <w:t xml:space="preserve"> marry you because you did</w:t>
      </w:r>
      <w:r>
        <w:rPr>
          <w:rFonts w:ascii="Verdana" w:hAnsi="Verdana"/>
          <w:color w:val="000000"/>
          <w:sz w:val="20"/>
        </w:rPr>
        <w:t>n’t</w:t>
      </w:r>
      <w:r w:rsidR="0057301A" w:rsidRPr="00E228A8">
        <w:rPr>
          <w:rFonts w:ascii="Verdana" w:hAnsi="Verdana"/>
          <w:color w:val="000000"/>
          <w:sz w:val="20"/>
        </w:rPr>
        <w:t xml:space="preserve"> understand. You did</w:t>
      </w:r>
      <w:r>
        <w:rPr>
          <w:rFonts w:ascii="Verdana" w:hAnsi="Verdana"/>
          <w:color w:val="000000"/>
          <w:sz w:val="20"/>
        </w:rPr>
        <w:t>n’t</w:t>
      </w:r>
      <w:r w:rsidR="0057301A" w:rsidRPr="00E228A8">
        <w:rPr>
          <w:rFonts w:ascii="Verdana" w:hAnsi="Verdana"/>
          <w:color w:val="000000"/>
          <w:sz w:val="20"/>
        </w:rPr>
        <w:t xml:space="preserve"> see what my paintings were about. I did</w:t>
      </w:r>
      <w:r>
        <w:rPr>
          <w:rFonts w:ascii="Verdana" w:hAnsi="Verdana"/>
          <w:color w:val="000000"/>
          <w:sz w:val="20"/>
        </w:rPr>
        <w:t>n’t</w:t>
      </w:r>
      <w:r w:rsidR="0057301A" w:rsidRPr="00E228A8">
        <w:rPr>
          <w:rFonts w:ascii="Verdana" w:hAnsi="Verdana"/>
          <w:color w:val="000000"/>
          <w:sz w:val="20"/>
        </w:rPr>
        <w:t xml:space="preserve"> show my paintings because they were</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private</w:t>
      </w:r>
      <w:r w:rsidR="0057301A" w:rsidRPr="00E228A8">
        <w:rPr>
          <w:rFonts w:ascii="Verdana" w:hAnsi="Verdana"/>
          <w:color w:val="000000"/>
          <w:sz w:val="20"/>
        </w:rPr>
        <w:t>, Gordon</w:t>
      </w:r>
      <w:r w:rsidR="006F3CC0">
        <w:rPr>
          <w:rFonts w:ascii="Verdana" w:hAnsi="Verdana"/>
          <w:color w:val="000000"/>
          <w:sz w:val="20"/>
        </w:rPr>
        <w:t xml:space="preserve"> — </w:t>
      </w:r>
      <w:r w:rsidR="0057301A" w:rsidRPr="00E228A8">
        <w:rPr>
          <w:rFonts w:ascii="Verdana" w:hAnsi="Verdana"/>
          <w:color w:val="000000"/>
          <w:sz w:val="20"/>
        </w:rPr>
        <w:t>they were my innermost soul put down on canvas. I was never good with words, so I used my pictures. I never cared one way or another about money or success, I had enough of both and did</w:t>
      </w:r>
      <w:r>
        <w:rPr>
          <w:rFonts w:ascii="Verdana" w:hAnsi="Verdana"/>
          <w:color w:val="000000"/>
          <w:sz w:val="20"/>
        </w:rPr>
        <w:t>n’t</w:t>
      </w:r>
      <w:r w:rsidR="0057301A" w:rsidRPr="00E228A8">
        <w:rPr>
          <w:rFonts w:ascii="Verdana" w:hAnsi="Verdana"/>
          <w:color w:val="000000"/>
          <w:sz w:val="20"/>
        </w:rPr>
        <w:t xml:space="preserve"> need any more, but I cared about my privacy</w:t>
      </w:r>
      <w:r w:rsidR="006F3CC0">
        <w:rPr>
          <w:rFonts w:ascii="Verdana" w:hAnsi="Verdana"/>
          <w:color w:val="000000"/>
          <w:sz w:val="20"/>
        </w:rPr>
        <w:t xml:space="preserve"> — </w:t>
      </w:r>
      <w:r w:rsidR="0057301A" w:rsidRPr="00E228A8">
        <w:rPr>
          <w:rFonts w:ascii="Verdana" w:hAnsi="Verdana"/>
          <w:color w:val="000000"/>
          <w:sz w:val="20"/>
        </w:rPr>
        <w:t>and you put my soul on display, you invited the public to trample through my most secret feelings, feelings you never understood. In a way, you raped me, Gordon</w:t>
      </w:r>
      <w:r w:rsidR="006F3CC0">
        <w:rPr>
          <w:rFonts w:ascii="Verdana" w:hAnsi="Verdana"/>
          <w:color w:val="000000"/>
          <w:sz w:val="20"/>
        </w:rPr>
        <w:t xml:space="preserve"> — </w:t>
      </w:r>
      <w:r w:rsidR="0057301A" w:rsidRPr="00E228A8">
        <w:rPr>
          <w:rFonts w:ascii="Verdana" w:hAnsi="Verdana"/>
          <w:color w:val="000000"/>
          <w:sz w:val="20"/>
        </w:rPr>
        <w:t>a psychic gang-bang. I ca</w:t>
      </w:r>
      <w:r>
        <w:rPr>
          <w:rFonts w:ascii="Verdana" w:hAnsi="Verdana"/>
          <w:color w:val="000000"/>
          <w:sz w:val="20"/>
        </w:rPr>
        <w:t>n’t</w:t>
      </w:r>
      <w:r w:rsidR="0057301A" w:rsidRPr="00E228A8">
        <w:rPr>
          <w:rFonts w:ascii="Verdana" w:hAnsi="Verdana"/>
          <w:color w:val="000000"/>
          <w:sz w:val="20"/>
        </w:rPr>
        <w:t xml:space="preserve"> live with that. So I</w:t>
      </w:r>
      <w:r>
        <w:rPr>
          <w:rFonts w:ascii="Verdana" w:hAnsi="Verdana"/>
          <w:color w:val="000000"/>
          <w:sz w:val="20"/>
        </w:rPr>
        <w:t xml:space="preserve">’ve </w:t>
      </w:r>
      <w:r w:rsidR="0057301A" w:rsidRPr="00E228A8">
        <w:rPr>
          <w:rFonts w:ascii="Verdana" w:hAnsi="Verdana"/>
          <w:color w:val="000000"/>
          <w:sz w:val="20"/>
        </w:rPr>
        <w:t xml:space="preserve">left you these two notes, and </w:t>
      </w:r>
      <w:r>
        <w:rPr>
          <w:rFonts w:ascii="Verdana" w:hAnsi="Verdana"/>
          <w:color w:val="000000"/>
          <w:sz w:val="20"/>
        </w:rPr>
        <w:t>I’m</w:t>
      </w:r>
      <w:r w:rsidR="0057301A" w:rsidRPr="00E228A8">
        <w:rPr>
          <w:rFonts w:ascii="Verdana" w:hAnsi="Verdana"/>
          <w:color w:val="000000"/>
          <w:sz w:val="20"/>
        </w:rPr>
        <w:t xml:space="preserve"> saying goodbye. I hope you</w:t>
      </w:r>
      <w:r>
        <w:rPr>
          <w:rFonts w:ascii="Verdana" w:hAnsi="Verdana"/>
          <w:color w:val="000000"/>
          <w:sz w:val="20"/>
        </w:rPr>
        <w:t>’ll</w:t>
      </w:r>
      <w:r w:rsidR="0057301A" w:rsidRPr="00E228A8">
        <w:rPr>
          <w:rFonts w:ascii="Verdana" w:hAnsi="Verdana"/>
          <w:color w:val="000000"/>
          <w:sz w:val="20"/>
        </w:rPr>
        <w:t xml:space="preserve"> understand at least</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one</w:t>
      </w:r>
      <w:r w:rsidR="0057301A" w:rsidRPr="00E228A8">
        <w:rPr>
          <w:rStyle w:val="01Text"/>
          <w:rFonts w:ascii="Verdana" w:hAnsi="Verdana"/>
          <w:color w:val="000000"/>
          <w:sz w:val="20"/>
        </w:rPr>
        <w:t xml:space="preserve"> </w:t>
      </w:r>
      <w:r w:rsidR="0057301A" w:rsidRPr="00E228A8">
        <w:rPr>
          <w:rFonts w:ascii="Verdana" w:hAnsi="Verdana"/>
          <w:color w:val="000000"/>
          <w:sz w:val="20"/>
        </w:rPr>
        <w:t>of them.</w:t>
      </w:r>
      <w:r>
        <w:rPr>
          <w:rFonts w:ascii="Verdana" w:hAnsi="Verdana"/>
          <w:color w:val="000000"/>
          <w:sz w:val="20"/>
        </w:rPr>
        <w:t>”</w:t>
      </w:r>
    </w:p>
    <w:p w14:paraId="5DE8629A" w14:textId="77777777"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It was signed</w:t>
      </w:r>
      <w:r w:rsidR="00E228A8">
        <w:rPr>
          <w:rFonts w:ascii="Verdana" w:hAnsi="Verdana"/>
          <w:color w:val="000000"/>
          <w:sz w:val="20"/>
        </w:rPr>
        <w:t xml:space="preserve"> “</w:t>
      </w:r>
      <w:r w:rsidRPr="00E228A8">
        <w:rPr>
          <w:rFonts w:ascii="Verdana" w:hAnsi="Verdana"/>
          <w:color w:val="000000"/>
          <w:sz w:val="20"/>
        </w:rPr>
        <w:t>Janice,</w:t>
      </w:r>
      <w:r w:rsidR="00E228A8">
        <w:rPr>
          <w:rFonts w:ascii="Verdana" w:hAnsi="Verdana"/>
          <w:color w:val="000000"/>
          <w:sz w:val="20"/>
        </w:rPr>
        <w:t xml:space="preserve">” </w:t>
      </w:r>
      <w:r w:rsidRPr="00E228A8">
        <w:rPr>
          <w:rFonts w:ascii="Verdana" w:hAnsi="Verdana"/>
          <w:color w:val="000000"/>
          <w:sz w:val="20"/>
        </w:rPr>
        <w:t>and underneath was a P.S.:</w:t>
      </w:r>
      <w:r w:rsidR="00E228A8">
        <w:rPr>
          <w:rFonts w:ascii="Verdana" w:hAnsi="Verdana"/>
          <w:color w:val="000000"/>
          <w:sz w:val="20"/>
        </w:rPr>
        <w:t xml:space="preserve"> “</w:t>
      </w:r>
      <w:r w:rsidRPr="00E228A8">
        <w:rPr>
          <w:rFonts w:ascii="Verdana" w:hAnsi="Verdana"/>
          <w:color w:val="000000"/>
          <w:sz w:val="20"/>
        </w:rPr>
        <w:t>Not Jan, you son of a bitch.</w:t>
      </w:r>
      <w:r w:rsidR="00E228A8">
        <w:rPr>
          <w:rFonts w:ascii="Verdana" w:hAnsi="Verdana"/>
          <w:color w:val="000000"/>
          <w:sz w:val="20"/>
        </w:rPr>
        <w:t>”</w:t>
      </w:r>
    </w:p>
    <w:p w14:paraId="40EE5706" w14:textId="6B52C121" w:rsid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swallowed hard, then looked up from the note to Arneson</w:t>
      </w:r>
      <w:r w:rsidR="00E228A8">
        <w:rPr>
          <w:rFonts w:ascii="Verdana" w:hAnsi="Verdana"/>
          <w:color w:val="000000"/>
          <w:sz w:val="20"/>
        </w:rPr>
        <w:t>’s</w:t>
      </w:r>
      <w:r w:rsidRPr="00E228A8">
        <w:rPr>
          <w:rFonts w:ascii="Verdana" w:hAnsi="Verdana"/>
          <w:color w:val="000000"/>
          <w:sz w:val="20"/>
        </w:rPr>
        <w:t xml:space="preserve"> hostile face.</w:t>
      </w:r>
    </w:p>
    <w:p w14:paraId="52378D82" w14:textId="7D84EA6C" w:rsidR="0057301A" w:rsidRPr="00E228A8" w:rsidRDefault="00E228A8" w:rsidP="00E228A8">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57301A" w:rsidRPr="00E228A8">
        <w:rPr>
          <w:rFonts w:ascii="Verdana" w:hAnsi="Verdana"/>
          <w:color w:val="000000"/>
          <w:sz w:val="20"/>
        </w:rPr>
        <w:t>It says</w:t>
      </w:r>
      <w:r w:rsidR="0057301A" w:rsidRPr="00E228A8">
        <w:rPr>
          <w:rStyle w:val="01Text"/>
          <w:rFonts w:ascii="Verdana" w:hAnsi="Verdana"/>
          <w:color w:val="000000"/>
          <w:sz w:val="20"/>
        </w:rPr>
        <w:t xml:space="preserve"> </w:t>
      </w:r>
      <w:r w:rsidR="0057301A" w:rsidRPr="00E228A8">
        <w:rPr>
          <w:rStyle w:val="00Text"/>
          <w:rFonts w:ascii="Verdana" w:hAnsi="Verdana"/>
          <w:color w:val="000000"/>
          <w:sz w:val="20"/>
        </w:rPr>
        <w:t>two</w:t>
      </w:r>
      <w:r w:rsidR="0057301A" w:rsidRPr="00E228A8">
        <w:rPr>
          <w:rStyle w:val="01Text"/>
          <w:rFonts w:ascii="Verdana" w:hAnsi="Verdana"/>
          <w:color w:val="000000"/>
          <w:sz w:val="20"/>
        </w:rPr>
        <w:t xml:space="preserve"> </w:t>
      </w:r>
      <w:r w:rsidR="0057301A" w:rsidRPr="00E228A8">
        <w:rPr>
          <w:rFonts w:ascii="Verdana" w:hAnsi="Verdana"/>
          <w:color w:val="000000"/>
          <w:sz w:val="20"/>
        </w:rPr>
        <w:t>notes,</w:t>
      </w:r>
      <w:r>
        <w:rPr>
          <w:rFonts w:ascii="Verdana" w:hAnsi="Verdana"/>
          <w:color w:val="000000"/>
          <w:sz w:val="20"/>
        </w:rPr>
        <w:t xml:space="preserve">” </w:t>
      </w:r>
      <w:r w:rsidR="0057301A" w:rsidRPr="00E228A8">
        <w:rPr>
          <w:rFonts w:ascii="Verdana" w:hAnsi="Verdana"/>
          <w:color w:val="000000"/>
          <w:sz w:val="20"/>
        </w:rPr>
        <w:t>Gordon managed to say.</w:t>
      </w:r>
    </w:p>
    <w:p w14:paraId="383C9DCD"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Arneson nodded, and gestured to one of the other cops.</w:t>
      </w:r>
    </w:p>
    <w:p w14:paraId="087E98B1"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man picked up a piece of board, about two feet square, that had been leaning against the wall. He handed it to Arneson, who held it up and displayed it to Gordon.</w:t>
      </w:r>
    </w:p>
    <w:p w14:paraId="7BB48242" w14:textId="74AE2B8C"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Gordon looked at it, at Janice</w:t>
      </w:r>
      <w:r w:rsidR="00E228A8">
        <w:rPr>
          <w:rFonts w:ascii="Verdana" w:hAnsi="Verdana"/>
          <w:color w:val="000000"/>
          <w:sz w:val="20"/>
        </w:rPr>
        <w:t>’s</w:t>
      </w:r>
      <w:r w:rsidRPr="00E228A8">
        <w:rPr>
          <w:rFonts w:ascii="Verdana" w:hAnsi="Verdana"/>
          <w:color w:val="000000"/>
          <w:sz w:val="20"/>
        </w:rPr>
        <w:t xml:space="preserve"> final painting, done in cheap hobby-shop pigments on masonite, and finally understood.</w:t>
      </w:r>
    </w:p>
    <w:p w14:paraId="56F61483" w14:textId="4708E214"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It was</w:t>
      </w:r>
      <w:r w:rsidR="00E228A8">
        <w:rPr>
          <w:rFonts w:ascii="Verdana" w:hAnsi="Verdana"/>
          <w:color w:val="000000"/>
          <w:sz w:val="20"/>
        </w:rPr>
        <w:t>n’t</w:t>
      </w:r>
      <w:r w:rsidRPr="00E228A8">
        <w:rPr>
          <w:rFonts w:ascii="Verdana" w:hAnsi="Verdana"/>
          <w:color w:val="000000"/>
          <w:sz w:val="20"/>
        </w:rPr>
        <w:t xml:space="preserve"> anywhere near as finished as any of her others, parts of it were little more than hasty sketches, but it was still a fine work of art in its way.</w:t>
      </w:r>
    </w:p>
    <w:p w14:paraId="397DCD37" w14:textId="74F3C23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painting showed a magician and his assistant, standing on a stage before a crowd of reporters. The magician was a man in top hat and cape</w:t>
      </w:r>
      <w:r w:rsidR="006F3CC0">
        <w:rPr>
          <w:rFonts w:ascii="Verdana" w:hAnsi="Verdana"/>
          <w:color w:val="000000"/>
          <w:sz w:val="20"/>
        </w:rPr>
        <w:t xml:space="preserve"> — </w:t>
      </w:r>
      <w:r w:rsidRPr="00E228A8">
        <w:rPr>
          <w:rFonts w:ascii="Verdana" w:hAnsi="Verdana"/>
          <w:color w:val="000000"/>
          <w:sz w:val="20"/>
        </w:rPr>
        <w:t>and Gordon recognized his own face.</w:t>
      </w:r>
    </w:p>
    <w:p w14:paraId="2A3698D7" w14:textId="7777777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And seeing it there, he also realized that he was the man in the leather coat in the first painting she had shown him, and that Janice had been the little girl.</w:t>
      </w:r>
    </w:p>
    <w:p w14:paraId="0B922C20" w14:textId="21070FF7"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The assistant was Janice, as well</w:t>
      </w:r>
      <w:r w:rsidR="006F3CC0">
        <w:rPr>
          <w:rFonts w:ascii="Verdana" w:hAnsi="Verdana"/>
          <w:color w:val="000000"/>
          <w:sz w:val="20"/>
        </w:rPr>
        <w:t xml:space="preserve"> — </w:t>
      </w:r>
      <w:r w:rsidRPr="00E228A8">
        <w:rPr>
          <w:rFonts w:ascii="Verdana" w:hAnsi="Verdana"/>
          <w:color w:val="000000"/>
          <w:sz w:val="20"/>
        </w:rPr>
        <w:t>Janice standing stark naked, teeth clenched as she fought against pain; the magician had sliced open her belly and pulled out a double handful of her intestines, and was displaying them to the applauding crowd with flamboyant gestures.</w:t>
      </w:r>
    </w:p>
    <w:p w14:paraId="01B38E10" w14:textId="7DC59F3C" w:rsidR="0057301A"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Blood dripped through the magician</w:t>
      </w:r>
      <w:r w:rsidR="00E228A8">
        <w:rPr>
          <w:rFonts w:ascii="Verdana" w:hAnsi="Verdana"/>
          <w:color w:val="000000"/>
          <w:sz w:val="20"/>
        </w:rPr>
        <w:t>’s</w:t>
      </w:r>
      <w:r w:rsidRPr="00E228A8">
        <w:rPr>
          <w:rFonts w:ascii="Verdana" w:hAnsi="Verdana"/>
          <w:color w:val="000000"/>
          <w:sz w:val="20"/>
        </w:rPr>
        <w:t xml:space="preserve"> fingers, but he smiled proudly, oblivious to the blood and the woman</w:t>
      </w:r>
      <w:r w:rsidR="00E228A8">
        <w:rPr>
          <w:rFonts w:ascii="Verdana" w:hAnsi="Verdana"/>
          <w:color w:val="000000"/>
          <w:sz w:val="20"/>
        </w:rPr>
        <w:t>’s</w:t>
      </w:r>
      <w:r w:rsidRPr="00E228A8">
        <w:rPr>
          <w:rFonts w:ascii="Verdana" w:hAnsi="Verdana"/>
          <w:color w:val="000000"/>
          <w:sz w:val="20"/>
        </w:rPr>
        <w:t xml:space="preserve"> agony as he performed for the crowd.</w:t>
      </w:r>
    </w:p>
    <w:p w14:paraId="3BB0E405" w14:textId="77777777" w:rsidR="00E228A8" w:rsidRPr="00E228A8" w:rsidRDefault="0057301A" w:rsidP="00E228A8">
      <w:pPr>
        <w:suppressAutoHyphens/>
        <w:spacing w:after="0" w:line="240" w:lineRule="auto"/>
        <w:ind w:firstLine="283"/>
        <w:jc w:val="both"/>
        <w:rPr>
          <w:rFonts w:ascii="Verdana" w:hAnsi="Verdana"/>
          <w:color w:val="000000"/>
          <w:sz w:val="20"/>
        </w:rPr>
      </w:pPr>
      <w:r w:rsidRPr="00E228A8">
        <w:rPr>
          <w:rFonts w:ascii="Verdana" w:hAnsi="Verdana"/>
          <w:color w:val="000000"/>
          <w:sz w:val="20"/>
        </w:rPr>
        <w:t>And Gordon knew that that smile, and the entire painting, would haunt him for the rest of his life.</w:t>
      </w:r>
    </w:p>
    <w:p w14:paraId="210917F7" w14:textId="0C286006" w:rsidR="00E228A8" w:rsidRPr="00E228A8" w:rsidRDefault="00E228A8" w:rsidP="00E228A8">
      <w:pPr>
        <w:suppressAutoHyphens/>
        <w:spacing w:after="0" w:line="240" w:lineRule="auto"/>
        <w:ind w:firstLine="283"/>
        <w:jc w:val="both"/>
        <w:rPr>
          <w:rFonts w:ascii="Verdana" w:hAnsi="Verdana"/>
          <w:color w:val="000000"/>
          <w:sz w:val="20"/>
        </w:rPr>
      </w:pPr>
    </w:p>
    <w:p w14:paraId="11505047" w14:textId="77777777" w:rsidR="00064843" w:rsidRPr="006F3CC0" w:rsidRDefault="0057301A" w:rsidP="00E228A8">
      <w:pPr>
        <w:suppressAutoHyphens/>
        <w:spacing w:after="0" w:line="240" w:lineRule="auto"/>
        <w:ind w:firstLine="283"/>
        <w:jc w:val="both"/>
        <w:rPr>
          <w:rFonts w:ascii="Verdana" w:hAnsi="Verdana"/>
          <w:i/>
          <w:iCs/>
          <w:color w:val="000000"/>
          <w:sz w:val="20"/>
        </w:rPr>
      </w:pPr>
      <w:r w:rsidRPr="006F3CC0">
        <w:rPr>
          <w:rFonts w:ascii="Verdana" w:hAnsi="Verdana"/>
          <w:i/>
          <w:iCs/>
          <w:color w:val="000000"/>
          <w:sz w:val="20"/>
        </w:rPr>
        <w:t>end</w:t>
      </w:r>
    </w:p>
    <w:sectPr w:rsidR="00064843" w:rsidRPr="006F3CC0" w:rsidSect="00E228A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D8C95" w14:textId="77777777" w:rsidR="00D76081" w:rsidRDefault="00D76081" w:rsidP="00E228A8">
      <w:pPr>
        <w:spacing w:after="0" w:line="240" w:lineRule="auto"/>
      </w:pPr>
      <w:r>
        <w:separator/>
      </w:r>
    </w:p>
  </w:endnote>
  <w:endnote w:type="continuationSeparator" w:id="0">
    <w:p w14:paraId="079541DC" w14:textId="77777777" w:rsidR="00D76081" w:rsidRDefault="00D76081" w:rsidP="00E22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83288" w14:textId="77777777" w:rsidR="00E228A8" w:rsidRDefault="00E228A8"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7D47CD" w14:textId="77777777" w:rsidR="00E228A8" w:rsidRDefault="00E228A8" w:rsidP="00E228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02BE9" w14:textId="0AB8B82B" w:rsidR="00E228A8" w:rsidRPr="006F3CC0" w:rsidRDefault="00E228A8" w:rsidP="00E228A8">
    <w:pPr>
      <w:pStyle w:val="Footer"/>
      <w:ind w:right="360"/>
      <w:rPr>
        <w:rFonts w:ascii="Arial" w:hAnsi="Arial" w:cs="Arial"/>
        <w:color w:val="999999"/>
        <w:sz w:val="20"/>
        <w:lang w:val="ru-RU"/>
      </w:rPr>
    </w:pPr>
    <w:r w:rsidRPr="006F3CC0">
      <w:rPr>
        <w:rStyle w:val="PageNumber"/>
        <w:rFonts w:ascii="Arial" w:hAnsi="Arial" w:cs="Arial"/>
        <w:color w:val="999999"/>
        <w:sz w:val="20"/>
        <w:lang w:val="ru-RU"/>
      </w:rPr>
      <w:t xml:space="preserve">Библиотека «Артефакт» — </w:t>
    </w:r>
    <w:r w:rsidRPr="00E228A8">
      <w:rPr>
        <w:rStyle w:val="PageNumber"/>
        <w:rFonts w:ascii="Arial" w:hAnsi="Arial" w:cs="Arial"/>
        <w:color w:val="999999"/>
        <w:sz w:val="20"/>
      </w:rPr>
      <w:t>http</w:t>
    </w:r>
    <w:r w:rsidRPr="006F3CC0">
      <w:rPr>
        <w:rStyle w:val="PageNumber"/>
        <w:rFonts w:ascii="Arial" w:hAnsi="Arial" w:cs="Arial"/>
        <w:color w:val="999999"/>
        <w:sz w:val="20"/>
        <w:lang w:val="ru-RU"/>
      </w:rPr>
      <w:t>://</w:t>
    </w:r>
    <w:r w:rsidRPr="00E228A8">
      <w:rPr>
        <w:rStyle w:val="PageNumber"/>
        <w:rFonts w:ascii="Arial" w:hAnsi="Arial" w:cs="Arial"/>
        <w:color w:val="999999"/>
        <w:sz w:val="20"/>
      </w:rPr>
      <w:t>artefact</w:t>
    </w:r>
    <w:r w:rsidRPr="006F3CC0">
      <w:rPr>
        <w:rStyle w:val="PageNumber"/>
        <w:rFonts w:ascii="Arial" w:hAnsi="Arial" w:cs="Arial"/>
        <w:color w:val="999999"/>
        <w:sz w:val="20"/>
        <w:lang w:val="ru-RU"/>
      </w:rPr>
      <w:t>.</w:t>
    </w:r>
    <w:r w:rsidRPr="00E228A8">
      <w:rPr>
        <w:rStyle w:val="PageNumber"/>
        <w:rFonts w:ascii="Arial" w:hAnsi="Arial" w:cs="Arial"/>
        <w:color w:val="999999"/>
        <w:sz w:val="20"/>
      </w:rPr>
      <w:t>lib</w:t>
    </w:r>
    <w:r w:rsidRPr="006F3CC0">
      <w:rPr>
        <w:rStyle w:val="PageNumber"/>
        <w:rFonts w:ascii="Arial" w:hAnsi="Arial" w:cs="Arial"/>
        <w:color w:val="999999"/>
        <w:sz w:val="20"/>
        <w:lang w:val="ru-RU"/>
      </w:rPr>
      <w:t>.</w:t>
    </w:r>
    <w:r w:rsidRPr="00E228A8">
      <w:rPr>
        <w:rStyle w:val="PageNumber"/>
        <w:rFonts w:ascii="Arial" w:hAnsi="Arial" w:cs="Arial"/>
        <w:color w:val="999999"/>
        <w:sz w:val="20"/>
      </w:rPr>
      <w:t>ru</w:t>
    </w:r>
    <w:r w:rsidRPr="006F3CC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52AA" w14:textId="77777777" w:rsidR="00E228A8" w:rsidRDefault="00E22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6197F" w14:textId="77777777" w:rsidR="00D76081" w:rsidRDefault="00D76081" w:rsidP="00E228A8">
      <w:pPr>
        <w:spacing w:after="0" w:line="240" w:lineRule="auto"/>
      </w:pPr>
      <w:r>
        <w:separator/>
      </w:r>
    </w:p>
  </w:footnote>
  <w:footnote w:type="continuationSeparator" w:id="0">
    <w:p w14:paraId="77857085" w14:textId="77777777" w:rsidR="00D76081" w:rsidRDefault="00D76081" w:rsidP="00E22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9814" w14:textId="77777777" w:rsidR="00E228A8" w:rsidRDefault="00E228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488F" w14:textId="7C9B96B5" w:rsidR="00E228A8" w:rsidRPr="006F3CC0" w:rsidRDefault="00E228A8" w:rsidP="00E228A8">
    <w:pPr>
      <w:pStyle w:val="Header"/>
      <w:rPr>
        <w:rFonts w:ascii="Arial" w:hAnsi="Arial" w:cs="Arial"/>
        <w:color w:val="999999"/>
        <w:sz w:val="20"/>
        <w:lang w:val="ru-RU"/>
      </w:rPr>
    </w:pPr>
    <w:r w:rsidRPr="006F3CC0">
      <w:rPr>
        <w:rFonts w:ascii="Arial" w:hAnsi="Arial" w:cs="Arial"/>
        <w:color w:val="999999"/>
        <w:sz w:val="20"/>
        <w:lang w:val="ru-RU"/>
      </w:rPr>
      <w:t xml:space="preserve">Библиотека «Артефакт» — </w:t>
    </w:r>
    <w:r w:rsidRPr="00E228A8">
      <w:rPr>
        <w:rFonts w:ascii="Arial" w:hAnsi="Arial" w:cs="Arial"/>
        <w:color w:val="999999"/>
        <w:sz w:val="20"/>
      </w:rPr>
      <w:t>http</w:t>
    </w:r>
    <w:r w:rsidRPr="006F3CC0">
      <w:rPr>
        <w:rFonts w:ascii="Arial" w:hAnsi="Arial" w:cs="Arial"/>
        <w:color w:val="999999"/>
        <w:sz w:val="20"/>
        <w:lang w:val="ru-RU"/>
      </w:rPr>
      <w:t>://</w:t>
    </w:r>
    <w:r w:rsidRPr="00E228A8">
      <w:rPr>
        <w:rFonts w:ascii="Arial" w:hAnsi="Arial" w:cs="Arial"/>
        <w:color w:val="999999"/>
        <w:sz w:val="20"/>
      </w:rPr>
      <w:t>artefact</w:t>
    </w:r>
    <w:r w:rsidRPr="006F3CC0">
      <w:rPr>
        <w:rFonts w:ascii="Arial" w:hAnsi="Arial" w:cs="Arial"/>
        <w:color w:val="999999"/>
        <w:sz w:val="20"/>
        <w:lang w:val="ru-RU"/>
      </w:rPr>
      <w:t>.</w:t>
    </w:r>
    <w:r w:rsidRPr="00E228A8">
      <w:rPr>
        <w:rFonts w:ascii="Arial" w:hAnsi="Arial" w:cs="Arial"/>
        <w:color w:val="999999"/>
        <w:sz w:val="20"/>
      </w:rPr>
      <w:t>lib</w:t>
    </w:r>
    <w:r w:rsidRPr="006F3CC0">
      <w:rPr>
        <w:rFonts w:ascii="Arial" w:hAnsi="Arial" w:cs="Arial"/>
        <w:color w:val="999999"/>
        <w:sz w:val="20"/>
        <w:lang w:val="ru-RU"/>
      </w:rPr>
      <w:t>.</w:t>
    </w:r>
    <w:r w:rsidRPr="00E228A8">
      <w:rPr>
        <w:rFonts w:ascii="Arial" w:hAnsi="Arial" w:cs="Arial"/>
        <w:color w:val="999999"/>
        <w:sz w:val="20"/>
      </w:rPr>
      <w:t>ru</w:t>
    </w:r>
    <w:r w:rsidRPr="006F3CC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CAE88" w14:textId="77777777" w:rsidR="00E228A8" w:rsidRDefault="00E228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4843"/>
    <w:rsid w:val="0015074B"/>
    <w:rsid w:val="0029639D"/>
    <w:rsid w:val="00326F90"/>
    <w:rsid w:val="0057301A"/>
    <w:rsid w:val="005E2294"/>
    <w:rsid w:val="006F3CC0"/>
    <w:rsid w:val="00AA1D8D"/>
    <w:rsid w:val="00B47730"/>
    <w:rsid w:val="00CB0664"/>
    <w:rsid w:val="00D76081"/>
    <w:rsid w:val="00E228A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C3C60"/>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57301A"/>
    <w:pPr>
      <w:spacing w:after="0" w:line="288" w:lineRule="atLeast"/>
      <w:jc w:val="center"/>
    </w:pPr>
    <w:rPr>
      <w:rFonts w:ascii="Times" w:eastAsia="Times" w:hAnsi="Times" w:cs="Times"/>
      <w:i/>
      <w:iCs/>
      <w:color w:val="000000"/>
      <w:sz w:val="30"/>
      <w:szCs w:val="30"/>
      <w:lang w:val="en" w:eastAsia="en"/>
    </w:rPr>
  </w:style>
  <w:style w:type="paragraph" w:customStyle="1" w:styleId="Para12">
    <w:name w:val="Para 12"/>
    <w:basedOn w:val="Normal"/>
    <w:qFormat/>
    <w:rsid w:val="0057301A"/>
    <w:pPr>
      <w:spacing w:after="0" w:line="288" w:lineRule="atLeast"/>
      <w:jc w:val="both"/>
    </w:pPr>
    <w:rPr>
      <w:rFonts w:ascii="Times New Roman" w:eastAsia="Times New Roman" w:hAnsi="Times New Roman" w:cs="Times New Roman"/>
      <w:color w:val="000000"/>
      <w:sz w:val="23"/>
      <w:szCs w:val="23"/>
      <w:lang w:val="en" w:eastAsia="en"/>
    </w:rPr>
  </w:style>
  <w:style w:type="paragraph" w:customStyle="1" w:styleId="Para21">
    <w:name w:val="Para 21"/>
    <w:basedOn w:val="Normal"/>
    <w:qFormat/>
    <w:rsid w:val="0057301A"/>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57301A"/>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4">
    <w:name w:val="Para 34"/>
    <w:basedOn w:val="Normal"/>
    <w:qFormat/>
    <w:rsid w:val="0057301A"/>
    <w:pPr>
      <w:spacing w:after="0" w:line="288" w:lineRule="atLeast"/>
      <w:jc w:val="center"/>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57301A"/>
    <w:pPr>
      <w:spacing w:after="0" w:line="288" w:lineRule="atLeast"/>
      <w:ind w:firstLine="431"/>
      <w:jc w:val="both"/>
    </w:pPr>
    <w:rPr>
      <w:rFonts w:ascii="Times New Roman" w:eastAsia="Times New Roman" w:hAnsi="Times New Roman" w:cs="Times New Roman"/>
      <w:color w:val="000000"/>
      <w:sz w:val="18"/>
      <w:szCs w:val="18"/>
      <w:lang w:val="en" w:eastAsia="en"/>
    </w:rPr>
  </w:style>
  <w:style w:type="paragraph" w:customStyle="1" w:styleId="Para40">
    <w:name w:val="Para 40"/>
    <w:basedOn w:val="Normal"/>
    <w:qFormat/>
    <w:rsid w:val="0057301A"/>
    <w:pPr>
      <w:spacing w:after="0" w:line="288" w:lineRule="atLeast"/>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57301A"/>
    <w:rPr>
      <w:i/>
      <w:iCs/>
    </w:rPr>
  </w:style>
  <w:style w:type="character" w:customStyle="1" w:styleId="01Text">
    <w:name w:val="01 Text"/>
    <w:rsid w:val="0057301A"/>
    <w:rPr>
      <w:sz w:val="18"/>
      <w:szCs w:val="18"/>
    </w:rPr>
  </w:style>
  <w:style w:type="paragraph" w:customStyle="1" w:styleId="Para18">
    <w:name w:val="Para 18"/>
    <w:basedOn w:val="Normal"/>
    <w:qFormat/>
    <w:rsid w:val="005E2294"/>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E22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374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4442</Words>
  <Characters>25322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Impostor Syndrome</dc:title>
  <dc:subject/>
  <dc:creator>Lawrence Watt-Evans</dc:creator>
  <cp:keywords/>
  <dc:description/>
  <cp:lastModifiedBy>Andrey Piskunov</cp:lastModifiedBy>
  <cp:revision>7</cp:revision>
  <dcterms:created xsi:type="dcterms:W3CDTF">2013-12-23T23:15:00Z</dcterms:created>
  <dcterms:modified xsi:type="dcterms:W3CDTF">2026-01-05T02:51:00Z</dcterms:modified>
  <cp:category/>
</cp:coreProperties>
</file>